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CBBD8">
      <w:pPr>
        <w:pStyle w:val="2"/>
        <w:bidi w:val="0"/>
        <w:rPr>
          <w:rFonts w:hint="default"/>
          <w:lang w:val="en-US"/>
        </w:rPr>
      </w:pPr>
      <w:r>
        <w:rPr>
          <w:rFonts w:hint="default"/>
          <w:lang w:val="en-US"/>
        </w:rPr>
        <w:t>HƯỚNG DẪN CHUNG</w:t>
      </w:r>
    </w:p>
    <w:p w14:paraId="2428EA3B">
      <w:pPr>
        <w:pStyle w:val="3"/>
        <w:bidi w:val="0"/>
        <w:rPr>
          <w:rFonts w:hint="default"/>
          <w:lang w:val="en-US"/>
        </w:rPr>
      </w:pPr>
      <w:r>
        <w:rPr>
          <w:rFonts w:hint="default"/>
          <w:lang w:val="en-US"/>
        </w:rPr>
        <w:t xml:space="preserve">SDK </w:t>
      </w:r>
    </w:p>
    <w:p w14:paraId="26339625">
      <w:pPr>
        <w:rPr>
          <w:rFonts w:hint="default"/>
          <w:lang w:val="en-US"/>
        </w:rPr>
      </w:pPr>
      <w:r>
        <w:rPr>
          <w:rFonts w:hint="default"/>
          <w:lang w:val="en-US"/>
        </w:rPr>
        <w:t>- Các thư viện trong folder: “SDK/hn212_sdk_v1.x.zip”</w:t>
      </w:r>
    </w:p>
    <w:p w14:paraId="0CB0658B">
      <w:pPr>
        <w:pStyle w:val="3"/>
        <w:bidi w:val="0"/>
        <w:rPr>
          <w:rFonts w:hint="default"/>
          <w:lang w:val="en-US"/>
        </w:rPr>
      </w:pPr>
      <w:r>
        <w:rPr>
          <w:rFonts w:hint="default"/>
          <w:lang w:val="en-US"/>
        </w:rPr>
        <w:t>Sample code sử dụng SDK</w:t>
      </w:r>
    </w:p>
    <w:p w14:paraId="32D28CFE">
      <w:pPr>
        <w:rPr>
          <w:rFonts w:hint="default"/>
          <w:lang w:val="en-US"/>
        </w:rPr>
      </w:pPr>
      <w:r>
        <w:rPr>
          <w:rFonts w:hint="default"/>
          <w:lang w:val="en-US"/>
        </w:rPr>
        <w:t>- Windows 10, Visual studio 2022, .netcore 6</w:t>
      </w:r>
    </w:p>
    <w:p w14:paraId="632ABCA3">
      <w:pPr>
        <w:rPr>
          <w:rFonts w:hint="default"/>
          <w:lang w:val="en-US"/>
        </w:rPr>
      </w:pPr>
      <w:r>
        <w:rPr>
          <w:rFonts w:hint="default"/>
          <w:lang w:val="en-US"/>
        </w:rPr>
        <w:t>- Tải mã nguồn tại folder: “Code mẫu/demo-src.zip”, giải nén.</w:t>
      </w:r>
    </w:p>
    <w:p w14:paraId="66EF676C">
      <w:pPr>
        <w:rPr>
          <w:rFonts w:hint="default"/>
          <w:lang w:val="en-US"/>
        </w:rPr>
      </w:pPr>
      <w:r>
        <w:rPr>
          <w:rFonts w:hint="default"/>
          <w:lang w:val="en-US"/>
        </w:rPr>
        <w:t>- Copy các thư viện trong sdk vào ./lib thư mục vừa giải nén</w:t>
      </w:r>
    </w:p>
    <w:p w14:paraId="245A2536">
      <w:pPr>
        <w:rPr>
          <w:rFonts w:hint="default"/>
          <w:lang w:val="en-US"/>
        </w:rPr>
      </w:pPr>
      <w:r>
        <w:rPr>
          <w:rFonts w:hint="default"/>
          <w:lang w:val="en-US"/>
        </w:rPr>
        <w:t>- Mở project bằng vs2022, các thư viện bổ sung được update qua nuget tự động.</w:t>
      </w:r>
    </w:p>
    <w:p w14:paraId="7EF85313">
      <w:pPr>
        <w:pStyle w:val="3"/>
        <w:bidi w:val="0"/>
        <w:rPr>
          <w:rFonts w:hint="default"/>
          <w:lang w:val="en-US"/>
        </w:rPr>
      </w:pPr>
      <w:r>
        <w:rPr>
          <w:rFonts w:hint="default"/>
          <w:lang w:val="en-US"/>
        </w:rPr>
        <w:t>Ứng dụng demo</w:t>
      </w:r>
    </w:p>
    <w:p w14:paraId="70CB8AEF">
      <w:pPr>
        <w:rPr>
          <w:rFonts w:hint="default"/>
          <w:lang w:val="en-US"/>
        </w:rPr>
      </w:pPr>
      <w:r>
        <w:rPr>
          <w:rFonts w:hint="default"/>
          <w:lang w:val="en-US"/>
        </w:rPr>
        <w:t>- Ứng dụng demo build sẵn trong folder: “Demo/demo-bin.zip”, tải về giải nén và chạy file: IdCard.Hanel.exe</w:t>
      </w:r>
    </w:p>
    <w:p w14:paraId="00D4F11E">
      <w:pPr>
        <w:pStyle w:val="2"/>
        <w:bidi w:val="0"/>
        <w:rPr>
          <w:rFonts w:hint="default"/>
          <w:highlight w:val="none"/>
          <w:lang w:val="en-US"/>
        </w:rPr>
      </w:pPr>
      <w:r>
        <w:rPr>
          <w:rFonts w:hint="default"/>
          <w:highlight w:val="none"/>
          <w:lang w:val="en-US"/>
        </w:rPr>
        <w:t>HƯỚNG DẪN SỬ DỤNG SDK</w:t>
      </w:r>
    </w:p>
    <w:p w14:paraId="45000B6A">
      <w:pPr>
        <w:ind w:left="0" w:leftChars="0" w:firstLine="0" w:firstLineChars="0"/>
        <w:jc w:val="left"/>
        <w:rPr>
          <w:rFonts w:hint="default"/>
          <w:lang w:val="en-US"/>
        </w:rPr>
      </w:pPr>
      <w:r>
        <w:rPr>
          <w:rFonts w:hint="default"/>
          <w:lang w:val="en-US"/>
        </w:rPr>
        <w:t>- Để dễ dàng phát triển, vui lòng sử dụng mã nguồn tại “Code mẫu/demo-src.zip”, và chỉnh sửa trực tiếp trên project có sẵn.</w:t>
      </w:r>
    </w:p>
    <w:p w14:paraId="498CDF70">
      <w:pPr>
        <w:ind w:left="0" w:leftChars="0" w:firstLine="0" w:firstLineChars="0"/>
        <w:jc w:val="left"/>
        <w:rPr>
          <w:rFonts w:hint="default"/>
          <w:lang w:val="en-US"/>
        </w:rPr>
      </w:pPr>
      <w:r>
        <w:rPr>
          <w:rFonts w:hint="default"/>
          <w:lang w:val="en-US"/>
        </w:rPr>
        <w:t xml:space="preserve">- Hầu hết các tác vụ của SDK là Async, kết quả xử lý được thông báo qua event </w:t>
      </w:r>
      <w:r>
        <w:rPr>
          <w:rFonts w:hint="default" w:ascii="Cascadia Mono" w:hAnsi="Cascadia Mono" w:eastAsia="Cascadia Mono"/>
          <w:color w:val="000000"/>
          <w:sz w:val="19"/>
          <w:szCs w:val="24"/>
        </w:rPr>
        <w:t>OnStatusChanged</w:t>
      </w:r>
      <w:r>
        <w:rPr>
          <w:rFonts w:hint="default" w:ascii="Cascadia Mono" w:hAnsi="Cascadia Mono" w:eastAsia="Cascadia Mono"/>
          <w:color w:val="000000"/>
          <w:sz w:val="19"/>
          <w:szCs w:val="24"/>
          <w:lang w:val="en-US"/>
        </w:rPr>
        <w:t xml:space="preserve"> và </w:t>
      </w:r>
      <w:r>
        <w:rPr>
          <w:rFonts w:hint="default" w:ascii="Cascadia Mono" w:hAnsi="Cascadia Mono" w:eastAsia="Cascadia Mono"/>
          <w:color w:val="000000"/>
          <w:sz w:val="19"/>
          <w:szCs w:val="24"/>
        </w:rPr>
        <w:t>OnVideoFrame</w:t>
      </w:r>
      <w:r>
        <w:rPr>
          <w:rFonts w:hint="default" w:ascii="Cascadia Mono" w:hAnsi="Cascadia Mono" w:eastAsia="Cascadia Mono"/>
          <w:color w:val="000000"/>
          <w:sz w:val="19"/>
          <w:szCs w:val="24"/>
          <w:lang w:val="en-US"/>
        </w:rPr>
        <w:t>.</w:t>
      </w:r>
    </w:p>
    <w:p w14:paraId="578A0EA2">
      <w:pPr>
        <w:pStyle w:val="3"/>
        <w:numPr>
          <w:ilvl w:val="0"/>
          <w:numId w:val="15"/>
        </w:numPr>
        <w:bidi w:val="0"/>
        <w:ind w:leftChars="0"/>
        <w:rPr>
          <w:rFonts w:hint="default"/>
          <w:lang w:val="en-US"/>
        </w:rPr>
      </w:pPr>
      <w:r>
        <w:rPr>
          <w:rFonts w:hint="default"/>
          <w:lang w:val="en-US"/>
        </w:rPr>
        <w:t>Khai báo object và khởi tạo</w:t>
      </w:r>
    </w:p>
    <w:p w14:paraId="1D175EB1">
      <w:pPr>
        <w:ind w:left="0" w:leftChars="0" w:firstLine="0" w:firstLineChars="0"/>
        <w:rPr>
          <w:rFonts w:hint="default"/>
          <w:lang w:val="en-US"/>
        </w:rPr>
      </w:pPr>
      <w:r>
        <w:rPr>
          <w:rFonts w:hint="default"/>
          <w:lang w:val="en-US"/>
        </w:rPr>
        <w:t>Bắt đầu sử dụng:</w:t>
      </w:r>
    </w:p>
    <w:p w14:paraId="56097E73">
      <w:pPr>
        <w:numPr>
          <w:ilvl w:val="0"/>
          <w:numId w:val="0"/>
        </w:num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 xml:space="preserve">VnHn212Reader _reader = </w:t>
      </w:r>
      <w:r>
        <w:rPr>
          <w:rFonts w:hint="default" w:ascii="Cascadia Mono" w:hAnsi="Cascadia Mono" w:eastAsia="Cascadia Mono"/>
          <w:color w:val="0000FF"/>
          <w:sz w:val="19"/>
          <w:szCs w:val="24"/>
        </w:rPr>
        <w:t>new</w:t>
      </w:r>
      <w:r>
        <w:rPr>
          <w:rFonts w:hint="default" w:ascii="Cascadia Mono" w:hAnsi="Cascadia Mono" w:eastAsia="Cascadia Mono"/>
          <w:color w:val="000000"/>
          <w:sz w:val="19"/>
          <w:szCs w:val="24"/>
        </w:rPr>
        <w:t xml:space="preserve"> VnHn212Reader;</w:t>
      </w:r>
      <w:r>
        <w:rPr>
          <w:rFonts w:hint="default" w:ascii="Cascadia Mono" w:hAnsi="Cascadia Mono" w:eastAsia="Cascadia Mono"/>
          <w:color w:val="000000"/>
          <w:sz w:val="19"/>
          <w:szCs w:val="24"/>
          <w:lang w:val="en-US"/>
        </w:rPr>
        <w:t xml:space="preserve"> //Tạo object</w:t>
      </w:r>
    </w:p>
    <w:p w14:paraId="7676C925">
      <w:pPr>
        <w:numPr>
          <w:ilvl w:val="0"/>
          <w:numId w:val="0"/>
        </w:num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_reader.OnStatusChanged += Reader_OnStatusChanged;</w:t>
      </w:r>
      <w:r>
        <w:rPr>
          <w:rFonts w:hint="default" w:ascii="Cascadia Mono" w:hAnsi="Cascadia Mono" w:eastAsia="Cascadia Mono"/>
          <w:color w:val="000000"/>
          <w:sz w:val="19"/>
          <w:szCs w:val="24"/>
          <w:lang w:val="en-US"/>
        </w:rPr>
        <w:t xml:space="preserve"> //Handle nhận event</w:t>
      </w:r>
    </w:p>
    <w:p w14:paraId="278797CB">
      <w:pPr>
        <w:numPr>
          <w:ilvl w:val="0"/>
          <w:numId w:val="0"/>
        </w:numPr>
        <w:rPr>
          <w:rFonts w:hint="default" w:ascii="Cascadia Mono" w:hAnsi="Cascadia Mono" w:eastAsia="Cascadia Mono"/>
          <w:color w:val="000000"/>
          <w:sz w:val="19"/>
          <w:szCs w:val="24"/>
          <w:lang w:val="en-US"/>
        </w:rPr>
      </w:pPr>
      <w:r>
        <w:rPr>
          <w:rFonts w:hint="default" w:ascii="Cascadia Mono" w:hAnsi="Cascadia Mono" w:eastAsia="Cascadia Mono"/>
          <w:color w:val="0000FF"/>
          <w:sz w:val="19"/>
          <w:szCs w:val="24"/>
        </w:rPr>
        <w:t>var</w:t>
      </w:r>
      <w:r>
        <w:rPr>
          <w:rFonts w:hint="default" w:ascii="Cascadia Mono" w:hAnsi="Cascadia Mono" w:eastAsia="Cascadia Mono"/>
          <w:color w:val="000000"/>
          <w:sz w:val="19"/>
          <w:szCs w:val="24"/>
        </w:rPr>
        <w:t xml:space="preserve"> config = </w:t>
      </w:r>
      <w:r>
        <w:rPr>
          <w:rFonts w:hint="default" w:ascii="Cascadia Mono" w:hAnsi="Cascadia Mono" w:eastAsia="Cascadia Mono"/>
          <w:color w:val="0000FF"/>
          <w:sz w:val="19"/>
          <w:szCs w:val="24"/>
        </w:rPr>
        <w:t>new</w:t>
      </w:r>
      <w:r>
        <w:rPr>
          <w:rFonts w:hint="default" w:ascii="Cascadia Mono" w:hAnsi="Cascadia Mono" w:eastAsia="Cascadia Mono"/>
          <w:color w:val="000000"/>
          <w:sz w:val="19"/>
          <w:szCs w:val="24"/>
        </w:rPr>
        <w:t xml:space="preserve"> VnHn212Config();</w:t>
      </w:r>
    </w:p>
    <w:p w14:paraId="333271B5">
      <w:pPr>
        <w:numPr>
          <w:ilvl w:val="0"/>
          <w:numId w:val="0"/>
        </w:num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_reader.StartMonitor(config);</w:t>
      </w:r>
      <w:r>
        <w:rPr>
          <w:rFonts w:hint="default" w:ascii="Cascadia Mono" w:hAnsi="Cascadia Mono" w:eastAsia="Cascadia Mono"/>
          <w:color w:val="000000"/>
          <w:sz w:val="19"/>
          <w:szCs w:val="24"/>
          <w:lang w:val="en-US"/>
        </w:rPr>
        <w:t xml:space="preserve"> </w:t>
      </w:r>
    </w:p>
    <w:p w14:paraId="32A57FF2">
      <w:pPr>
        <w:numPr>
          <w:ilvl w:val="0"/>
          <w:numId w:val="0"/>
        </w:num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config: Sử dụng để tùy chỉnh tham số, null để sử dụng mặc định</w:t>
      </w:r>
    </w:p>
    <w:p w14:paraId="79374540">
      <w:pPr>
        <w:ind w:left="0" w:leftChars="0" w:firstLine="0" w:firstLineChars="0"/>
      </w:pPr>
    </w:p>
    <w:p w14:paraId="7B5B5529">
      <w:pPr>
        <w:ind w:left="0" w:leftChars="0" w:firstLine="0" w:firstLineChars="0"/>
        <w:rPr>
          <w:rFonts w:hint="default"/>
          <w:lang w:val="en-US"/>
        </w:rPr>
      </w:pPr>
      <w:r>
        <w:rPr>
          <w:rFonts w:hint="default"/>
          <w:lang w:val="en-US"/>
        </w:rPr>
        <w:t xml:space="preserve">Kết thúc sử dụng: </w:t>
      </w:r>
    </w:p>
    <w:p w14:paraId="47CFE9F0">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_reader.StopMonitor();</w:t>
      </w:r>
    </w:p>
    <w:p w14:paraId="33D648CA">
      <w:pPr>
        <w:pStyle w:val="3"/>
        <w:numPr>
          <w:ilvl w:val="0"/>
          <w:numId w:val="15"/>
        </w:numPr>
        <w:bidi w:val="0"/>
        <w:ind w:leftChars="0"/>
        <w:rPr>
          <w:rFonts w:hint="default"/>
          <w:lang w:val="en-US"/>
        </w:rPr>
      </w:pPr>
      <w:r>
        <w:rPr>
          <w:rFonts w:hint="default"/>
          <w:lang w:val="en-US"/>
        </w:rPr>
        <w:t>Xử lý các sự kiện</w:t>
      </w:r>
    </w:p>
    <w:p w14:paraId="133B6795">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OnEvent(</w:t>
      </w:r>
      <w:r>
        <w:rPr>
          <w:rFonts w:hint="default" w:ascii="Cascadia Mono" w:hAnsi="Cascadia Mono" w:eastAsia="Cascadia Mono"/>
          <w:color w:val="0000FF"/>
          <w:sz w:val="19"/>
          <w:szCs w:val="24"/>
        </w:rPr>
        <w:t>object</w:t>
      </w:r>
      <w:r>
        <w:rPr>
          <w:rFonts w:hint="default" w:ascii="Cascadia Mono" w:hAnsi="Cascadia Mono" w:eastAsia="Cascadia Mono"/>
          <w:color w:val="000000"/>
          <w:sz w:val="19"/>
          <w:szCs w:val="24"/>
        </w:rPr>
        <w:t xml:space="preserve"> sender, StatusEventArgs e)</w:t>
      </w:r>
    </w:p>
    <w:p w14:paraId="26ADDBA0">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19628D4F">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switch</w:t>
      </w:r>
      <w:r>
        <w:rPr>
          <w:rFonts w:hint="default" w:ascii="Cascadia Mono" w:hAnsi="Cascadia Mono" w:eastAsia="Cascadia Mono"/>
          <w:color w:val="000000"/>
          <w:sz w:val="19"/>
          <w:szCs w:val="24"/>
        </w:rPr>
        <w:t xml:space="preserve"> (e.EventName)</w:t>
      </w:r>
    </w:p>
    <w:p w14:paraId="1036DBBC">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5B33B5F6">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EVENT_NAMES.READER:</w:t>
      </w:r>
    </w:p>
    <w:p w14:paraId="20088FB2">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ProcessReaderEvent(e </w:t>
      </w:r>
      <w:r>
        <w:rPr>
          <w:rFonts w:hint="default" w:ascii="Cascadia Mono" w:hAnsi="Cascadia Mono" w:eastAsia="Cascadia Mono"/>
          <w:color w:val="0000FF"/>
          <w:sz w:val="19"/>
          <w:szCs w:val="24"/>
        </w:rPr>
        <w:t>as</w:t>
      </w:r>
      <w:r>
        <w:rPr>
          <w:rFonts w:hint="default" w:ascii="Cascadia Mono" w:hAnsi="Cascadia Mono" w:eastAsia="Cascadia Mono"/>
          <w:color w:val="000000"/>
          <w:sz w:val="19"/>
          <w:szCs w:val="24"/>
        </w:rPr>
        <w:t xml:space="preserve"> StatusEventReaderArgs);</w:t>
      </w:r>
    </w:p>
    <w:p w14:paraId="26998554">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20DD1777">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EVENT_NAMES.CARD:</w:t>
      </w:r>
    </w:p>
    <w:p w14:paraId="14F83386">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ProcessCardEvent(e </w:t>
      </w:r>
      <w:r>
        <w:rPr>
          <w:rFonts w:hint="default" w:ascii="Cascadia Mono" w:hAnsi="Cascadia Mono" w:eastAsia="Cascadia Mono"/>
          <w:color w:val="0000FF"/>
          <w:sz w:val="19"/>
          <w:szCs w:val="24"/>
        </w:rPr>
        <w:t>as</w:t>
      </w:r>
      <w:r>
        <w:rPr>
          <w:rFonts w:hint="default" w:ascii="Cascadia Mono" w:hAnsi="Cascadia Mono" w:eastAsia="Cascadia Mono"/>
          <w:color w:val="000000"/>
          <w:sz w:val="19"/>
          <w:szCs w:val="24"/>
        </w:rPr>
        <w:t xml:space="preserve"> StatusEventCardArgs);</w:t>
      </w:r>
    </w:p>
    <w:p w14:paraId="1160708B">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425EB669">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EVENT_NAMES.READ:</w:t>
      </w:r>
    </w:p>
    <w:p w14:paraId="6A0A2FAC">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ProcessReadEvent(e </w:t>
      </w:r>
      <w:r>
        <w:rPr>
          <w:rFonts w:hint="default" w:ascii="Cascadia Mono" w:hAnsi="Cascadia Mono" w:eastAsia="Cascadia Mono"/>
          <w:color w:val="0000FF"/>
          <w:sz w:val="19"/>
          <w:szCs w:val="24"/>
        </w:rPr>
        <w:t>as</w:t>
      </w:r>
      <w:r>
        <w:rPr>
          <w:rFonts w:hint="default" w:ascii="Cascadia Mono" w:hAnsi="Cascadia Mono" w:eastAsia="Cascadia Mono"/>
          <w:color w:val="000000"/>
          <w:sz w:val="19"/>
          <w:szCs w:val="24"/>
        </w:rPr>
        <w:t xml:space="preserve"> StatusEventReadArgs);</w:t>
      </w:r>
    </w:p>
    <w:p w14:paraId="7FE4B934">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723181AC">
      <w:pPr>
        <w:spacing w:beforeLines="0" w:afterLines="0"/>
        <w:ind w:left="720" w:leftChars="0" w:firstLine="1149" w:firstLineChars="605"/>
        <w:jc w:val="left"/>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EVENT_NAMES.READER_CAMERA:</w:t>
      </w:r>
    </w:p>
    <w:p w14:paraId="667480CF">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ProcessCameraEvent(e </w:t>
      </w:r>
      <w:r>
        <w:rPr>
          <w:rFonts w:hint="default" w:ascii="Cascadia Mono" w:hAnsi="Cascadia Mono" w:eastAsia="Cascadia Mono"/>
          <w:color w:val="0000FF"/>
          <w:sz w:val="19"/>
          <w:szCs w:val="24"/>
        </w:rPr>
        <w:t>as</w:t>
      </w:r>
      <w:r>
        <w:rPr>
          <w:rFonts w:hint="default" w:ascii="Cascadia Mono" w:hAnsi="Cascadia Mono" w:eastAsia="Cascadia Mono"/>
          <w:color w:val="000000"/>
          <w:sz w:val="19"/>
          <w:szCs w:val="24"/>
        </w:rPr>
        <w:t xml:space="preserve"> StatusEventCameraArgs);</w:t>
      </w:r>
    </w:p>
    <w:p w14:paraId="07F2FFC6">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269F67B4">
      <w:pPr>
        <w:spacing w:beforeLines="0" w:afterLines="0"/>
        <w:ind w:left="1440" w:leftChars="0" w:firstLine="720" w:firstLineChar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w:t>
      </w:r>
    </w:p>
    <w:p w14:paraId="5F396BC1">
      <w:pPr>
        <w:spacing w:beforeLines="0" w:afterLines="0"/>
        <w:ind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         </w:t>
      </w:r>
    </w:p>
    <w:p w14:paraId="3491297D">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7145E84E">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SDK cung cấp 5 trạng thái event:</w:t>
      </w:r>
    </w:p>
    <w:p w14:paraId="37AC4B59">
      <w:pPr>
        <w:ind w:left="0" w:leftChars="0" w:firstLine="0" w:firstLineChars="0"/>
        <w:rPr>
          <w:rFonts w:hint="default"/>
          <w:lang w:val="en-US"/>
        </w:rPr>
      </w:pPr>
      <w:r>
        <w:rPr>
          <w:rFonts w:hint="default"/>
          <w:lang w:val="en-US"/>
        </w:rPr>
        <w:t>- READER: Các sự kiện thông báo trạng thái đầu đọc (Cắm vào, rút ra, đầu đọc lỗi)</w:t>
      </w:r>
    </w:p>
    <w:p w14:paraId="35CBC4C4">
      <w:pPr>
        <w:ind w:left="0" w:leftChars="0" w:firstLine="0" w:firstLineChars="0"/>
        <w:rPr>
          <w:rFonts w:hint="default"/>
          <w:lang w:val="en-US"/>
        </w:rPr>
      </w:pPr>
      <w:r>
        <w:rPr>
          <w:rFonts w:hint="default"/>
          <w:lang w:val="en-US"/>
        </w:rPr>
        <w:t>- CARD: Các sự kiện liên quan thẻ: Có thẻ, không có thẻ</w:t>
      </w:r>
    </w:p>
    <w:p w14:paraId="4DC5301D">
      <w:pPr>
        <w:ind w:left="0" w:leftChars="0" w:firstLine="0" w:firstLineChars="0"/>
        <w:jc w:val="left"/>
        <w:rPr>
          <w:rFonts w:hint="default"/>
          <w:lang w:val="en-US"/>
        </w:rPr>
      </w:pPr>
      <w:r>
        <w:rPr>
          <w:rFonts w:hint="default"/>
          <w:lang w:val="en-US"/>
        </w:rPr>
        <w:t>- READ: Các sự kiện liên quan quá trình đọc thẻ: START/ PACE/ READDG…</w:t>
      </w:r>
    </w:p>
    <w:p w14:paraId="7AAD8811">
      <w:pPr>
        <w:ind w:left="0" w:leftChars="0" w:firstLine="0" w:firstLineChars="0"/>
        <w:jc w:val="left"/>
        <w:rPr>
          <w:rFonts w:hint="default"/>
          <w:lang w:val="en-US"/>
        </w:rPr>
      </w:pPr>
      <w:r>
        <w:rPr>
          <w:rFonts w:hint="default"/>
          <w:lang w:val="en-US"/>
        </w:rPr>
        <w:t>- READER_CAMERA: Các sự kiện liên quan đến trạng thái camera chụp ảnh khuôn mặt (Cắm vào, rút ra)</w:t>
      </w:r>
    </w:p>
    <w:p w14:paraId="03839D1A">
      <w:pPr>
        <w:ind w:left="0" w:leftChars="0" w:firstLine="0" w:firstLineChars="0"/>
        <w:rPr>
          <w:rFonts w:hint="default"/>
          <w:lang w:val="en-US"/>
        </w:rPr>
      </w:pPr>
      <w:r>
        <w:rPr>
          <w:rFonts w:hint="default"/>
          <w:lang w:val="en-US"/>
        </w:rPr>
        <w:t>- FACECAPTURE: Các sự kiện liên quan quá trình chụp ảnh khuôn mặt</w:t>
      </w:r>
    </w:p>
    <w:p w14:paraId="1F07F92F">
      <w:pPr>
        <w:pStyle w:val="4"/>
        <w:numPr>
          <w:ilvl w:val="0"/>
          <w:numId w:val="16"/>
        </w:numPr>
        <w:bidi w:val="0"/>
        <w:rPr>
          <w:rFonts w:hint="default"/>
          <w:lang w:val="en-US"/>
        </w:rPr>
      </w:pPr>
      <w:r>
        <w:rPr>
          <w:rFonts w:hint="default"/>
          <w:lang w:val="en-US"/>
        </w:rPr>
        <w:t>Sự kiện đầu đọc</w:t>
      </w:r>
    </w:p>
    <w:p w14:paraId="266C0CFC">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ProcessReaderEvent(StatusEventReaderArgs? ev)</w:t>
      </w:r>
    </w:p>
    <w:p w14:paraId="78DA5FE9">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Trạng thái đầu đọc trong </w:t>
      </w:r>
      <w:r>
        <w:rPr>
          <w:rFonts w:hint="default" w:ascii="Cascadia Mono" w:hAnsi="Cascadia Mono" w:eastAsia="Cascadia Mono"/>
          <w:color w:val="000000"/>
          <w:sz w:val="19"/>
          <w:szCs w:val="24"/>
        </w:rPr>
        <w:t>ev.NewState</w:t>
      </w:r>
      <w:r>
        <w:rPr>
          <w:rFonts w:hint="default" w:ascii="Cascadia Mono" w:hAnsi="Cascadia Mono" w:eastAsia="Cascadia Mono"/>
          <w:color w:val="000000"/>
          <w:sz w:val="19"/>
          <w:szCs w:val="24"/>
          <w:lang w:val="en-US"/>
        </w:rPr>
        <w:t>:</w:t>
      </w:r>
    </w:p>
    <w:p w14:paraId="3CB4986B">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ev.NewState == READER_STATUS.ADDED</w:t>
      </w:r>
      <w:r>
        <w:rPr>
          <w:rFonts w:hint="default" w:ascii="Cascadia Mono" w:hAnsi="Cascadia Mono" w:eastAsia="Cascadia Mono"/>
          <w:color w:val="000000"/>
          <w:sz w:val="19"/>
          <w:szCs w:val="24"/>
          <w:lang w:val="en-US"/>
        </w:rPr>
        <w:t>: Đầu đọc được cắm vào máy tính</w:t>
      </w:r>
    </w:p>
    <w:p w14:paraId="31E872CB">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ev.NewState == READER_STATUS.REMOVED</w:t>
      </w:r>
      <w:r>
        <w:rPr>
          <w:rFonts w:hint="default" w:ascii="Cascadia Mono" w:hAnsi="Cascadia Mono" w:eastAsia="Cascadia Mono"/>
          <w:color w:val="000000"/>
          <w:sz w:val="19"/>
          <w:szCs w:val="24"/>
          <w:lang w:val="en-US"/>
        </w:rPr>
        <w:t>: Đầu đọc mất kết nối</w:t>
      </w:r>
    </w:p>
    <w:p w14:paraId="7297A341">
      <w:pPr>
        <w:pStyle w:val="4"/>
        <w:numPr>
          <w:ilvl w:val="0"/>
          <w:numId w:val="16"/>
        </w:numPr>
        <w:bidi w:val="0"/>
        <w:ind w:left="0" w:leftChars="0" w:firstLine="0" w:firstLineChars="0"/>
        <w:rPr>
          <w:rFonts w:hint="default"/>
          <w:lang w:val="en-US"/>
        </w:rPr>
      </w:pPr>
      <w:r>
        <w:rPr>
          <w:rFonts w:hint="default"/>
          <w:lang w:val="en-US"/>
        </w:rPr>
        <w:t>Sự kiện thẻ</w:t>
      </w:r>
    </w:p>
    <w:p w14:paraId="4252B4ED">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ProcessCardEvent(StatusEventCardArgs? ev)</w:t>
      </w:r>
    </w:p>
    <w:p w14:paraId="11E138B5">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Trạng thái thẻ trong </w:t>
      </w:r>
      <w:r>
        <w:rPr>
          <w:rFonts w:hint="default" w:ascii="Cascadia Mono" w:hAnsi="Cascadia Mono" w:eastAsia="Cascadia Mono"/>
          <w:color w:val="000000"/>
          <w:sz w:val="19"/>
          <w:szCs w:val="24"/>
        </w:rPr>
        <w:t>ev.NewState</w:t>
      </w:r>
      <w:r>
        <w:rPr>
          <w:rFonts w:hint="default" w:ascii="Cascadia Mono" w:hAnsi="Cascadia Mono" w:eastAsia="Cascadia Mono"/>
          <w:color w:val="000000"/>
          <w:sz w:val="19"/>
          <w:szCs w:val="24"/>
          <w:lang w:val="en-US"/>
        </w:rPr>
        <w:t>:</w:t>
      </w:r>
    </w:p>
    <w:p w14:paraId="1FF92CB4">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ev.NewState == CARD_STATUS.PRESENT</w:t>
      </w:r>
      <w:r>
        <w:rPr>
          <w:rFonts w:hint="default" w:ascii="Cascadia Mono" w:hAnsi="Cascadia Mono" w:eastAsia="Cascadia Mono"/>
          <w:color w:val="000000"/>
          <w:sz w:val="19"/>
          <w:szCs w:val="24"/>
          <w:lang w:val="en-US"/>
        </w:rPr>
        <w:t>: Thẻ được cắm vào đầu đọc</w:t>
      </w:r>
    </w:p>
    <w:p w14:paraId="18F25F70">
      <w:pPr>
        <w:rPr>
          <w:rFonts w:hint="default"/>
          <w:lang w:val="en-US"/>
        </w:rPr>
      </w:pPr>
      <w:r>
        <w:rPr>
          <w:rFonts w:hint="default" w:ascii="Cascadia Mono" w:hAnsi="Cascadia Mono" w:eastAsia="Cascadia Mono"/>
          <w:color w:val="000000"/>
          <w:sz w:val="19"/>
          <w:szCs w:val="24"/>
        </w:rPr>
        <w:t>ev.NewState == CARD_STATUS.EMPTY</w:t>
      </w:r>
      <w:r>
        <w:rPr>
          <w:rFonts w:hint="default" w:ascii="Cascadia Mono" w:hAnsi="Cascadia Mono" w:eastAsia="Cascadia Mono"/>
          <w:color w:val="000000"/>
          <w:sz w:val="19"/>
          <w:szCs w:val="24"/>
          <w:lang w:val="en-US"/>
        </w:rPr>
        <w:t>: Thẻ bị rút ra khỏi đầu đọc</w:t>
      </w:r>
    </w:p>
    <w:p w14:paraId="430FA953">
      <w:pPr>
        <w:pStyle w:val="4"/>
        <w:numPr>
          <w:ilvl w:val="0"/>
          <w:numId w:val="16"/>
        </w:numPr>
        <w:bidi w:val="0"/>
        <w:ind w:left="0" w:leftChars="0" w:firstLine="0" w:firstLineChars="0"/>
        <w:rPr>
          <w:rFonts w:hint="default"/>
          <w:lang w:val="en-US"/>
        </w:rPr>
      </w:pPr>
      <w:r>
        <w:rPr>
          <w:rFonts w:hint="default"/>
          <w:lang w:val="en-US"/>
        </w:rPr>
        <w:t>Sự kiện xử lý đọc thẻ</w:t>
      </w:r>
    </w:p>
    <w:p w14:paraId="5E170D78">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ProcessReadEvent(StatusEventReadArgs? ev)</w:t>
      </w:r>
    </w:p>
    <w:p w14:paraId="1ED65A26">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Các bước đọc thẻ trong </w:t>
      </w:r>
      <w:r>
        <w:rPr>
          <w:rFonts w:hint="default" w:ascii="Cascadia Mono" w:hAnsi="Cascadia Mono" w:eastAsia="Cascadia Mono"/>
          <w:color w:val="000000"/>
          <w:sz w:val="19"/>
          <w:szCs w:val="24"/>
        </w:rPr>
        <w:t>ev.Step</w:t>
      </w:r>
      <w:r>
        <w:rPr>
          <w:rFonts w:hint="default" w:ascii="Cascadia Mono" w:hAnsi="Cascadia Mono" w:eastAsia="Cascadia Mono"/>
          <w:color w:val="000000"/>
          <w:sz w:val="19"/>
          <w:szCs w:val="24"/>
          <w:lang w:val="en-US"/>
        </w:rPr>
        <w:t>:</w:t>
      </w:r>
    </w:p>
    <w:p w14:paraId="72F70FDE">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READ_CARD_STEPS.SCANCARD</w:t>
      </w:r>
      <w:r>
        <w:rPr>
          <w:rFonts w:hint="default" w:ascii="Cascadia Mono" w:hAnsi="Cascadia Mono" w:eastAsia="Cascadia Mono"/>
          <w:color w:val="000000"/>
          <w:sz w:val="19"/>
          <w:szCs w:val="24"/>
          <w:lang w:val="en-US"/>
        </w:rPr>
        <w:t>: Bắt đầu OCR mặt thẻ</w:t>
      </w:r>
    </w:p>
    <w:p w14:paraId="44198AE7">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READ_CARD_STEPS.START</w:t>
      </w:r>
      <w:r>
        <w:rPr>
          <w:rFonts w:hint="default" w:ascii="Cascadia Mono" w:hAnsi="Cascadia Mono" w:eastAsia="Cascadia Mono"/>
          <w:color w:val="000000"/>
          <w:sz w:val="19"/>
          <w:szCs w:val="24"/>
          <w:lang w:val="en-US"/>
        </w:rPr>
        <w:t>: Bắt đầu đọc thẻ CHIP</w:t>
      </w:r>
    </w:p>
    <w:p w14:paraId="7549DACB">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READ_CARD_STEPS.CONNECT_CARD</w:t>
      </w:r>
      <w:r>
        <w:rPr>
          <w:rFonts w:hint="default" w:ascii="Cascadia Mono" w:hAnsi="Cascadia Mono" w:eastAsia="Cascadia Mono"/>
          <w:color w:val="000000"/>
          <w:sz w:val="19"/>
          <w:szCs w:val="24"/>
          <w:lang w:val="en-US"/>
        </w:rPr>
        <w:t>: Kết nối thẻ CHIP</w:t>
      </w:r>
    </w:p>
    <w:p w14:paraId="4F40A403">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READ_CARD_STEPS.PACE</w:t>
      </w:r>
      <w:r>
        <w:rPr>
          <w:rFonts w:hint="default" w:ascii="Cascadia Mono" w:hAnsi="Cascadia Mono" w:eastAsia="Cascadia Mono"/>
          <w:color w:val="000000"/>
          <w:sz w:val="19"/>
          <w:szCs w:val="24"/>
          <w:lang w:val="en-US"/>
        </w:rPr>
        <w:t>: Xác thực PACE</w:t>
      </w:r>
    </w:p>
    <w:p w14:paraId="6954F1EB">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READ_CARD_STEPS.READ_DGS</w:t>
      </w:r>
      <w:r>
        <w:rPr>
          <w:rFonts w:hint="default" w:ascii="Cascadia Mono" w:hAnsi="Cascadia Mono" w:eastAsia="Cascadia Mono"/>
          <w:color w:val="000000"/>
          <w:sz w:val="19"/>
          <w:szCs w:val="24"/>
          <w:lang w:val="en-US"/>
        </w:rPr>
        <w:t>: Đọc dữ liệu các phân vùng</w:t>
      </w:r>
    </w:p>
    <w:p w14:paraId="4697499F">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READ_CARD_STEPS.VERIFY_SOD</w:t>
      </w:r>
      <w:r>
        <w:rPr>
          <w:rFonts w:hint="default" w:ascii="Cascadia Mono" w:hAnsi="Cascadia Mono" w:eastAsia="Cascadia Mono"/>
          <w:color w:val="000000"/>
          <w:sz w:val="19"/>
          <w:szCs w:val="24"/>
          <w:lang w:val="en-US"/>
        </w:rPr>
        <w:t>: Kiểm tra tính toàn vẹn</w:t>
      </w:r>
    </w:p>
    <w:p w14:paraId="5FB06260">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READ_CARD_STEPS.AACA_AUTHEN</w:t>
      </w:r>
      <w:r>
        <w:rPr>
          <w:rFonts w:hint="default" w:ascii="Cascadia Mono" w:hAnsi="Cascadia Mono" w:eastAsia="Cascadia Mono"/>
          <w:color w:val="000000"/>
          <w:sz w:val="19"/>
          <w:szCs w:val="24"/>
          <w:lang w:val="en-US"/>
        </w:rPr>
        <w:t>: Xác thực CHIP</w:t>
      </w:r>
    </w:p>
    <w:p w14:paraId="6CBC37A8">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ev.Step == READ_CARD_STEPS.FINISH</w:t>
      </w:r>
      <w:r>
        <w:rPr>
          <w:rFonts w:hint="default" w:ascii="Cascadia Mono" w:hAnsi="Cascadia Mono" w:eastAsia="Cascadia Mono"/>
          <w:color w:val="000000"/>
          <w:sz w:val="19"/>
          <w:szCs w:val="24"/>
          <w:lang w:val="en-US"/>
        </w:rPr>
        <w:t>: Kết thúc quá trình đọc thẻ</w:t>
      </w:r>
    </w:p>
    <w:p w14:paraId="0A5A8EE9">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Trạng thái các bước được kiểm tra thông qua </w:t>
      </w: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w:t>
      </w:r>
    </w:p>
    <w:p w14:paraId="0AB0F8DC">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READ_CARD_STATUS.START</w:t>
      </w:r>
      <w:r>
        <w:rPr>
          <w:rFonts w:hint="default" w:ascii="Cascadia Mono" w:hAnsi="Cascadia Mono" w:eastAsia="Cascadia Mono"/>
          <w:color w:val="000000"/>
          <w:sz w:val="19"/>
          <w:szCs w:val="24"/>
          <w:lang w:val="en-US"/>
        </w:rPr>
        <w:t>: Bắt đầu thực hiện bước hiện tại</w:t>
      </w:r>
    </w:p>
    <w:p w14:paraId="6CB4FB82">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READ_CARD_STATUS.SUCCESS</w:t>
      </w:r>
      <w:r>
        <w:rPr>
          <w:rFonts w:hint="default" w:ascii="Cascadia Mono" w:hAnsi="Cascadia Mono" w:eastAsia="Cascadia Mono"/>
          <w:color w:val="000000"/>
          <w:sz w:val="19"/>
          <w:szCs w:val="24"/>
          <w:lang w:val="en-US"/>
        </w:rPr>
        <w:t>: Bước thực hiện thành công</w:t>
      </w:r>
    </w:p>
    <w:p w14:paraId="6B4CDC98">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READ_CARD_STATUS.FAILURE</w:t>
      </w:r>
      <w:r>
        <w:rPr>
          <w:rFonts w:hint="default" w:ascii="Cascadia Mono" w:hAnsi="Cascadia Mono" w:eastAsia="Cascadia Mono"/>
          <w:color w:val="000000"/>
          <w:sz w:val="19"/>
          <w:szCs w:val="24"/>
          <w:lang w:val="en-US"/>
        </w:rPr>
        <w:t>: Bước thực hiện thành công</w:t>
      </w:r>
    </w:p>
    <w:p w14:paraId="08DB0F0A">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READ_CARD_STATUS.IGNORE</w:t>
      </w:r>
      <w:r>
        <w:rPr>
          <w:rFonts w:hint="default" w:ascii="Cascadia Mono" w:hAnsi="Cascadia Mono" w:eastAsia="Cascadia Mono"/>
          <w:color w:val="000000"/>
          <w:sz w:val="19"/>
          <w:szCs w:val="24"/>
          <w:lang w:val="en-US"/>
        </w:rPr>
        <w:t>: Bước hiện tại bị bỏ qua</w:t>
      </w:r>
    </w:p>
    <w:p w14:paraId="4205C6D8">
      <w:pPr>
        <w:ind w:left="0" w:leftChars="0" w:firstLine="0" w:firstLineChars="0"/>
        <w:rPr>
          <w:rFonts w:hint="default" w:ascii="Cascadia Mono" w:hAnsi="Cascadia Mono" w:eastAsia="Cascadia Mono"/>
          <w:color w:val="000000"/>
          <w:sz w:val="19"/>
          <w:szCs w:val="24"/>
          <w:lang w:val="en-US"/>
        </w:rPr>
      </w:pPr>
    </w:p>
    <w:p w14:paraId="2D58A7BE">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Dữ liệu thẻ trong </w:t>
      </w:r>
      <w:r>
        <w:rPr>
          <w:rFonts w:hint="default" w:ascii="Cascadia Mono" w:hAnsi="Cascadia Mono" w:eastAsia="Cascadia Mono"/>
          <w:color w:val="000000"/>
          <w:sz w:val="19"/>
          <w:szCs w:val="24"/>
        </w:rPr>
        <w:t>ev.Step</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READ_CARD_STEPS.FINISH</w:t>
      </w:r>
      <w:r>
        <w:rPr>
          <w:rFonts w:hint="default" w:ascii="Cascadia Mono" w:hAnsi="Cascadia Mono" w:eastAsia="Cascadia Mono"/>
          <w:color w:val="000000"/>
          <w:sz w:val="19"/>
          <w:szCs w:val="24"/>
          <w:lang w:val="en-US"/>
        </w:rPr>
        <w:t xml:space="preserve"> và trạng thái thành công (</w:t>
      </w:r>
      <w:r>
        <w:rPr>
          <w:rFonts w:hint="default" w:ascii="Cascadia Mono" w:hAnsi="Cascadia Mono" w:eastAsia="Cascadia Mono"/>
          <w:color w:val="000000"/>
          <w:sz w:val="19"/>
          <w:szCs w:val="24"/>
        </w:rPr>
        <w:t>ev.Status</w:t>
      </w:r>
      <w:r>
        <w:rPr>
          <w:rFonts w:hint="default" w:ascii="Cascadia Mono" w:hAnsi="Cascadia Mono" w:eastAsia="Cascadia Mono"/>
          <w:color w:val="000000"/>
          <w:sz w:val="19"/>
          <w:szCs w:val="24"/>
          <w:lang w:val="en-US"/>
        </w:rPr>
        <w:t xml:space="preserve"> == </w:t>
      </w:r>
      <w:r>
        <w:rPr>
          <w:rFonts w:hint="default" w:ascii="Cascadia Mono" w:hAnsi="Cascadia Mono" w:eastAsia="Cascadia Mono"/>
          <w:color w:val="000000"/>
          <w:sz w:val="19"/>
          <w:szCs w:val="24"/>
        </w:rPr>
        <w:t>READ_CARD_STATUS.SUCCESS</w:t>
      </w:r>
      <w:r>
        <w:rPr>
          <w:rFonts w:hint="default" w:ascii="Cascadia Mono" w:hAnsi="Cascadia Mono" w:eastAsia="Cascadia Mono"/>
          <w:color w:val="000000"/>
          <w:sz w:val="19"/>
          <w:szCs w:val="24"/>
          <w:lang w:val="en-US"/>
        </w:rPr>
        <w:t xml:space="preserve">) được lưu trong </w:t>
      </w:r>
      <w:r>
        <w:rPr>
          <w:rFonts w:hint="default" w:ascii="Cascadia Mono" w:hAnsi="Cascadia Mono" w:eastAsia="Cascadia Mono"/>
          <w:color w:val="000000"/>
          <w:sz w:val="19"/>
          <w:szCs w:val="24"/>
        </w:rPr>
        <w:t>_reader.CardData</w:t>
      </w:r>
      <w:r>
        <w:rPr>
          <w:rFonts w:hint="default" w:ascii="Cascadia Mono" w:hAnsi="Cascadia Mono" w:eastAsia="Cascadia Mono"/>
          <w:color w:val="000000"/>
          <w:sz w:val="19"/>
          <w:szCs w:val="24"/>
          <w:lang w:val="en-US"/>
        </w:rPr>
        <w:t xml:space="preserve"> bao gồm:</w:t>
      </w:r>
    </w:p>
    <w:p w14:paraId="15D0A3DC">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rPr>
        <w:t>_reader.CardData.Dg2File.FaceImage</w:t>
      </w:r>
      <w:r>
        <w:rPr>
          <w:rFonts w:hint="default" w:ascii="Cascadia Mono" w:hAnsi="Cascadia Mono" w:eastAsia="Cascadia Mono"/>
          <w:color w:val="000000"/>
          <w:sz w:val="19"/>
          <w:szCs w:val="24"/>
          <w:lang w:val="en-US"/>
        </w:rPr>
        <w:t>: Ảnh khuôn mặt lưu trong CHIP</w:t>
      </w:r>
    </w:p>
    <w:p w14:paraId="45111145">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rPr>
        <w:t>_reader.CardData.Dg13File</w:t>
      </w:r>
      <w:r>
        <w:rPr>
          <w:rFonts w:hint="default" w:ascii="Cascadia Mono" w:hAnsi="Cascadia Mono" w:eastAsia="Cascadia Mono"/>
          <w:color w:val="000000"/>
          <w:sz w:val="19"/>
          <w:szCs w:val="24"/>
          <w:lang w:val="en-US"/>
        </w:rPr>
        <w:t>: Thông tin các nhân</w:t>
      </w:r>
    </w:p>
    <w:p w14:paraId="7A2BAAA5">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_reader.CardData.Dg1File.Mrz</w:t>
      </w:r>
      <w:r>
        <w:rPr>
          <w:rFonts w:hint="default" w:ascii="Cascadia Mono" w:hAnsi="Cascadia Mono" w:eastAsia="Cascadia Mono"/>
          <w:color w:val="000000"/>
          <w:sz w:val="19"/>
          <w:szCs w:val="24"/>
          <w:lang w:val="en-US"/>
        </w:rPr>
        <w:t>: Thông tin MRZ</w:t>
      </w:r>
    </w:p>
    <w:p w14:paraId="7ACE1B80">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_reader.CardData.VerifySOD</w:t>
      </w:r>
      <w:r>
        <w:rPr>
          <w:rFonts w:hint="default" w:ascii="Cascadia Mono" w:hAnsi="Cascadia Mono" w:eastAsia="Cascadia Mono"/>
          <w:color w:val="000000"/>
          <w:sz w:val="19"/>
          <w:szCs w:val="24"/>
          <w:lang w:val="en-US"/>
        </w:rPr>
        <w:t>: Thông tin kiểm tra tính toàn vẹn</w:t>
      </w:r>
    </w:p>
    <w:p w14:paraId="366A858C">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_reader.CardData.AaCaAuthen</w:t>
      </w:r>
      <w:r>
        <w:rPr>
          <w:rFonts w:hint="default" w:ascii="Cascadia Mono" w:hAnsi="Cascadia Mono" w:eastAsia="Cascadia Mono"/>
          <w:color w:val="000000"/>
          <w:sz w:val="19"/>
          <w:szCs w:val="24"/>
          <w:lang w:val="en-US"/>
        </w:rPr>
        <w:t>: Thông tin xác thực CHIP</w:t>
      </w:r>
    </w:p>
    <w:p w14:paraId="729B66CE">
      <w:pPr>
        <w:pStyle w:val="4"/>
        <w:numPr>
          <w:ilvl w:val="0"/>
          <w:numId w:val="16"/>
        </w:numPr>
        <w:bidi w:val="0"/>
        <w:ind w:left="0" w:leftChars="0" w:firstLine="0" w:firstLineChars="0"/>
        <w:rPr>
          <w:rFonts w:hint="default"/>
          <w:lang w:val="en-US"/>
        </w:rPr>
      </w:pPr>
      <w:r>
        <w:rPr>
          <w:rFonts w:hint="default"/>
          <w:lang w:val="en-US"/>
        </w:rPr>
        <w:t>Sự kiện trạng thái Camera chụp ảnh</w:t>
      </w:r>
    </w:p>
    <w:p w14:paraId="3BF794A2">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ProcessCameraEvent(StatusEventCameraArgs? ev)</w:t>
      </w:r>
    </w:p>
    <w:p w14:paraId="1CCA9B21">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Trạng thái camera chụp ảnh trong </w:t>
      </w:r>
      <w:r>
        <w:rPr>
          <w:rFonts w:hint="default" w:ascii="Cascadia Mono" w:hAnsi="Cascadia Mono" w:eastAsia="Cascadia Mono"/>
          <w:color w:val="000000"/>
          <w:sz w:val="19"/>
          <w:szCs w:val="24"/>
        </w:rPr>
        <w:t>ev.NewState</w:t>
      </w:r>
      <w:r>
        <w:rPr>
          <w:rFonts w:hint="default" w:ascii="Cascadia Mono" w:hAnsi="Cascadia Mono" w:eastAsia="Cascadia Mono"/>
          <w:color w:val="000000"/>
          <w:sz w:val="19"/>
          <w:szCs w:val="24"/>
          <w:lang w:val="en-US"/>
        </w:rPr>
        <w:t>:</w:t>
      </w:r>
    </w:p>
    <w:p w14:paraId="0CCEBE85">
      <w:pPr>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 xml:space="preserve">ev.NewState == </w:t>
      </w:r>
      <w:r>
        <w:rPr>
          <w:rFonts w:hint="default" w:ascii="Cascadia Mono" w:hAnsi="Cascadia Mono" w:eastAsia="Cascadia Mono"/>
          <w:color w:val="2B91AF"/>
          <w:sz w:val="19"/>
          <w:szCs w:val="24"/>
        </w:rPr>
        <w:t>CAMERA_STATUS</w:t>
      </w:r>
      <w:r>
        <w:rPr>
          <w:rFonts w:hint="default" w:ascii="Cascadia Mono" w:hAnsi="Cascadia Mono" w:eastAsia="Cascadia Mono"/>
          <w:color w:val="000000"/>
          <w:sz w:val="19"/>
          <w:szCs w:val="24"/>
        </w:rPr>
        <w:t>.PRESENT</w:t>
      </w:r>
      <w:r>
        <w:rPr>
          <w:rFonts w:hint="default" w:ascii="Cascadia Mono" w:hAnsi="Cascadia Mono" w:eastAsia="Cascadia Mono"/>
          <w:color w:val="000000"/>
          <w:sz w:val="19"/>
          <w:szCs w:val="24"/>
          <w:lang w:val="en-US"/>
        </w:rPr>
        <w:t>: Camera được kết nối</w:t>
      </w:r>
    </w:p>
    <w:p w14:paraId="7BAAE820">
      <w:pPr>
        <w:rPr>
          <w:rFonts w:hint="default"/>
          <w:lang w:val="en-US"/>
        </w:rPr>
      </w:pPr>
      <w:r>
        <w:rPr>
          <w:rFonts w:hint="default" w:ascii="Cascadia Mono" w:hAnsi="Cascadia Mono" w:eastAsia="Cascadia Mono"/>
          <w:color w:val="000000"/>
          <w:sz w:val="19"/>
          <w:szCs w:val="24"/>
        </w:rPr>
        <w:t xml:space="preserve">ev.NewState == </w:t>
      </w:r>
      <w:r>
        <w:rPr>
          <w:rFonts w:hint="default" w:ascii="Cascadia Mono" w:hAnsi="Cascadia Mono" w:eastAsia="Cascadia Mono"/>
          <w:color w:val="2B91AF"/>
          <w:sz w:val="19"/>
          <w:szCs w:val="24"/>
        </w:rPr>
        <w:t>CAMERA_STATUS</w:t>
      </w:r>
      <w:r>
        <w:rPr>
          <w:rFonts w:hint="default" w:ascii="Cascadia Mono" w:hAnsi="Cascadia Mono" w:eastAsia="Cascadia Mono"/>
          <w:color w:val="000000"/>
          <w:sz w:val="19"/>
          <w:szCs w:val="24"/>
        </w:rPr>
        <w:t>.EMPTY</w:t>
      </w:r>
      <w:r>
        <w:rPr>
          <w:rFonts w:hint="default" w:ascii="Cascadia Mono" w:hAnsi="Cascadia Mono" w:eastAsia="Cascadia Mono"/>
          <w:color w:val="000000"/>
          <w:sz w:val="19"/>
          <w:szCs w:val="24"/>
          <w:lang w:val="en-US"/>
        </w:rPr>
        <w:t>: Camera mất kết nối</w:t>
      </w:r>
    </w:p>
    <w:p w14:paraId="5653A932">
      <w:pPr>
        <w:pStyle w:val="4"/>
        <w:numPr>
          <w:ilvl w:val="0"/>
          <w:numId w:val="16"/>
        </w:numPr>
        <w:bidi w:val="0"/>
        <w:ind w:left="0" w:leftChars="0" w:firstLine="0" w:firstLineChars="0"/>
        <w:rPr>
          <w:rFonts w:hint="default"/>
          <w:lang w:val="en-US"/>
        </w:rPr>
      </w:pPr>
      <w:r>
        <w:rPr>
          <w:rFonts w:hint="default"/>
          <w:lang w:val="en-US"/>
        </w:rPr>
        <w:t>Sự kiện chụp ảnh khuôn mặt</w:t>
      </w:r>
    </w:p>
    <w:p w14:paraId="32B68E78">
      <w:pPr>
        <w:ind w:left="0" w:leftChars="0" w:firstLine="0" w:firstLineChars="0"/>
        <w:rPr>
          <w:rFonts w:hint="default"/>
          <w:lang w:val="en-US"/>
        </w:rPr>
      </w:pPr>
      <w:r>
        <w:rPr>
          <w:rFonts w:hint="default"/>
          <w:lang w:val="en-US"/>
        </w:rPr>
        <w:t xml:space="preserve">Để đăng ký nhận các Frame ảnh chụp camera: </w:t>
      </w:r>
    </w:p>
    <w:p w14:paraId="4159DFCE">
      <w:pPr>
        <w:ind w:left="0" w:leftChars="0" w:firstLine="720" w:firstLineChars="0"/>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_reader.OnVideoFrame += reader_OnVideoFrame;</w:t>
      </w:r>
    </w:p>
    <w:p w14:paraId="21B690C5">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FF"/>
          <w:sz w:val="19"/>
          <w:szCs w:val="24"/>
        </w:rPr>
        <w:t>private</w:t>
      </w: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void</w:t>
      </w:r>
      <w:r>
        <w:rPr>
          <w:rFonts w:hint="default" w:ascii="Cascadia Mono" w:hAnsi="Cascadia Mono" w:eastAsia="Cascadia Mono"/>
          <w:color w:val="000000"/>
          <w:sz w:val="19"/>
          <w:szCs w:val="24"/>
        </w:rPr>
        <w:t xml:space="preserve"> OnEvent(</w:t>
      </w:r>
      <w:r>
        <w:rPr>
          <w:rFonts w:hint="default" w:ascii="Cascadia Mono" w:hAnsi="Cascadia Mono" w:eastAsia="Cascadia Mono"/>
          <w:color w:val="0000FF"/>
          <w:sz w:val="19"/>
          <w:szCs w:val="24"/>
        </w:rPr>
        <w:t>object</w:t>
      </w:r>
      <w:r>
        <w:rPr>
          <w:rFonts w:hint="default" w:ascii="Cascadia Mono" w:hAnsi="Cascadia Mono" w:eastAsia="Cascadia Mono"/>
          <w:color w:val="000000"/>
          <w:sz w:val="19"/>
          <w:szCs w:val="24"/>
        </w:rPr>
        <w:t xml:space="preserve"> sender, StatusEventArgs e) </w:t>
      </w:r>
    </w:p>
    <w:p w14:paraId="2AA2213B">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71110E15">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CaptureEventArgs? vd = e </w:t>
      </w:r>
      <w:r>
        <w:rPr>
          <w:rFonts w:hint="default" w:ascii="Cascadia Mono" w:hAnsi="Cascadia Mono" w:eastAsia="Cascadia Mono"/>
          <w:color w:val="0000FF"/>
          <w:sz w:val="19"/>
          <w:szCs w:val="24"/>
        </w:rPr>
        <w:t>as</w:t>
      </w:r>
      <w:r>
        <w:rPr>
          <w:rFonts w:hint="default" w:ascii="Cascadia Mono" w:hAnsi="Cascadia Mono" w:eastAsia="Cascadia Mono"/>
          <w:color w:val="000000"/>
          <w:sz w:val="19"/>
          <w:szCs w:val="24"/>
        </w:rPr>
        <w:t xml:space="preserve"> CaptureEventArgs;</w:t>
      </w:r>
    </w:p>
    <w:p w14:paraId="7107C7CE">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if</w:t>
      </w:r>
      <w:r>
        <w:rPr>
          <w:rFonts w:hint="default" w:ascii="Cascadia Mono" w:hAnsi="Cascadia Mono" w:eastAsia="Cascadia Mono"/>
          <w:color w:val="000000"/>
          <w:sz w:val="19"/>
          <w:szCs w:val="24"/>
        </w:rPr>
        <w:t xml:space="preserve"> (vd == </w:t>
      </w:r>
      <w:r>
        <w:rPr>
          <w:rFonts w:hint="default" w:ascii="Cascadia Mono" w:hAnsi="Cascadia Mono" w:eastAsia="Cascadia Mono"/>
          <w:color w:val="0000FF"/>
          <w:sz w:val="19"/>
          <w:szCs w:val="24"/>
        </w:rPr>
        <w:t>null</w:t>
      </w:r>
      <w:r>
        <w:rPr>
          <w:rFonts w:hint="default" w:ascii="Cascadia Mono" w:hAnsi="Cascadia Mono" w:eastAsia="Cascadia Mono"/>
          <w:color w:val="000000"/>
          <w:sz w:val="19"/>
          <w:szCs w:val="24"/>
        </w:rPr>
        <w:t>)</w:t>
      </w:r>
    </w:p>
    <w:p w14:paraId="569E3A36">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return</w:t>
      </w:r>
      <w:r>
        <w:rPr>
          <w:rFonts w:hint="default" w:ascii="Cascadia Mono" w:hAnsi="Cascadia Mono" w:eastAsia="Cascadia Mono"/>
          <w:color w:val="000000"/>
          <w:sz w:val="19"/>
          <w:szCs w:val="24"/>
        </w:rPr>
        <w:t>;</w:t>
      </w:r>
    </w:p>
    <w:p w14:paraId="7F774D62">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this</w:t>
      </w:r>
      <w:r>
        <w:rPr>
          <w:rFonts w:hint="default" w:ascii="Cascadia Mono" w:hAnsi="Cascadia Mono" w:eastAsia="Cascadia Mono"/>
          <w:color w:val="000000"/>
          <w:sz w:val="19"/>
          <w:szCs w:val="24"/>
        </w:rPr>
        <w:t>.FaceType = vd.FaceType;</w:t>
      </w:r>
      <w:r>
        <w:rPr>
          <w:rFonts w:hint="default" w:ascii="Cascadia Mono" w:hAnsi="Cascadia Mono" w:eastAsia="Cascadia Mono"/>
          <w:color w:val="000000"/>
          <w:sz w:val="19"/>
          <w:szCs w:val="24"/>
          <w:lang w:val="en-US"/>
        </w:rPr>
        <w:t xml:space="preserve"> // Ảnh khuôn mặt (Nếu có)</w:t>
      </w:r>
    </w:p>
    <w:p w14:paraId="31A5D2E5">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this</w:t>
      </w:r>
      <w:r>
        <w:rPr>
          <w:rFonts w:hint="default" w:ascii="Cascadia Mono" w:hAnsi="Cascadia Mono" w:eastAsia="Cascadia Mono"/>
          <w:color w:val="000000"/>
          <w:sz w:val="19"/>
          <w:szCs w:val="24"/>
        </w:rPr>
        <w:t>.FaceImage = vd.FaceData;</w:t>
      </w:r>
      <w:r>
        <w:rPr>
          <w:rFonts w:hint="default" w:ascii="Cascadia Mono" w:hAnsi="Cascadia Mono" w:eastAsia="Cascadia Mono"/>
          <w:color w:val="000000"/>
          <w:sz w:val="19"/>
          <w:szCs w:val="24"/>
          <w:lang w:val="en-US"/>
        </w:rPr>
        <w:t xml:space="preserve"> // Frame ảnh từ Camera</w:t>
      </w:r>
    </w:p>
    <w:p w14:paraId="7896A7B5">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switch</w:t>
      </w:r>
      <w:r>
        <w:rPr>
          <w:rFonts w:hint="default" w:ascii="Cascadia Mono" w:hAnsi="Cascadia Mono" w:eastAsia="Cascadia Mono"/>
          <w:color w:val="000000"/>
          <w:sz w:val="19"/>
          <w:szCs w:val="24"/>
        </w:rPr>
        <w:t xml:space="preserve"> (vd.Status)</w:t>
      </w:r>
    </w:p>
    <w:p w14:paraId="34955CF8">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3B1AD939">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FACE_CAPTURE_STATAUS.CAPTURING:</w:t>
      </w:r>
    </w:p>
    <w:p w14:paraId="4C414DA6">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 Đang capture</w:t>
      </w:r>
    </w:p>
    <w:p w14:paraId="5A1ECF6D">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7F4BED01">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FACE_CAPTURE_STATAUS.FAILURE:</w:t>
      </w:r>
    </w:p>
    <w:p w14:paraId="5427B59C">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 Nhận diện khuôn mặt thất bại</w:t>
      </w:r>
    </w:p>
    <w:p w14:paraId="61C6013E">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1AEF05D9">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FACE_CAPTURE_STATAUS.SUCCESS:</w:t>
      </w:r>
    </w:p>
    <w:p w14:paraId="25527DAE">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 Nhận diện khuôn mặt thành công</w:t>
      </w:r>
    </w:p>
    <w:p w14:paraId="1837D638">
      <w:pPr>
        <w:spacing w:beforeLines="0" w:afterLines="0"/>
        <w:ind w:left="0" w:leftChars="0" w:firstLine="0" w:firstLineChar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2A975563">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case</w:t>
      </w:r>
      <w:r>
        <w:rPr>
          <w:rFonts w:hint="default" w:ascii="Cascadia Mono" w:hAnsi="Cascadia Mono" w:eastAsia="Cascadia Mono"/>
          <w:color w:val="000000"/>
          <w:sz w:val="19"/>
          <w:szCs w:val="24"/>
        </w:rPr>
        <w:t xml:space="preserve"> FACE_CAPTURE_STATAUS.IGNORE:</w:t>
      </w:r>
    </w:p>
    <w:p w14:paraId="33F1FEC9">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 Bỏ qua</w:t>
      </w:r>
    </w:p>
    <w:p w14:paraId="581B33F7">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r>
        <w:rPr>
          <w:rFonts w:hint="default" w:ascii="Cascadia Mono" w:hAnsi="Cascadia Mono" w:eastAsia="Cascadia Mono"/>
          <w:color w:val="0000FF"/>
          <w:sz w:val="19"/>
          <w:szCs w:val="24"/>
        </w:rPr>
        <w:t>break</w:t>
      </w:r>
      <w:r>
        <w:rPr>
          <w:rFonts w:hint="default" w:ascii="Cascadia Mono" w:hAnsi="Cascadia Mono" w:eastAsia="Cascadia Mono"/>
          <w:color w:val="000000"/>
          <w:sz w:val="19"/>
          <w:szCs w:val="24"/>
        </w:rPr>
        <w:t>;</w:t>
      </w:r>
    </w:p>
    <w:p w14:paraId="75EFB870">
      <w:pPr>
        <w:spacing w:beforeLines="0" w:afterLines="0"/>
        <w:jc w:val="left"/>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ab/>
      </w:r>
      <w:r>
        <w:rPr>
          <w:rFonts w:hint="default" w:ascii="Cascadia Mono" w:hAnsi="Cascadia Mono" w:eastAsia="Cascadia Mono"/>
          <w:color w:val="000000"/>
          <w:sz w:val="19"/>
          <w:szCs w:val="24"/>
          <w:lang w:val="en-US"/>
        </w:rPr>
        <w:t xml:space="preserve">   …</w:t>
      </w:r>
    </w:p>
    <w:p w14:paraId="5C2A3B3F">
      <w:pPr>
        <w:spacing w:beforeLines="0" w:afterLines="0"/>
        <w:jc w:val="left"/>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10A3B946">
      <w:pPr>
        <w:ind w:left="0" w:leftChars="0" w:firstLine="0" w:firstLineChars="0"/>
        <w:rPr>
          <w:rFonts w:hint="default" w:ascii="Cascadia Mono" w:hAnsi="Cascadia Mono" w:eastAsia="Cascadia Mono"/>
          <w:color w:val="000000"/>
          <w:sz w:val="19"/>
          <w:szCs w:val="24"/>
        </w:rPr>
      </w:pPr>
      <w:r>
        <w:rPr>
          <w:rFonts w:hint="default" w:ascii="Cascadia Mono" w:hAnsi="Cascadia Mono" w:eastAsia="Cascadia Mono"/>
          <w:color w:val="000000"/>
          <w:sz w:val="19"/>
          <w:szCs w:val="24"/>
        </w:rPr>
        <w:t xml:space="preserve">        }</w:t>
      </w:r>
    </w:p>
    <w:p w14:paraId="00A4B469">
      <w:pPr>
        <w:pStyle w:val="3"/>
        <w:numPr>
          <w:ilvl w:val="0"/>
          <w:numId w:val="15"/>
        </w:numPr>
        <w:bidi w:val="0"/>
        <w:ind w:leftChars="0"/>
        <w:rPr>
          <w:rFonts w:hint="default"/>
          <w:lang w:val="en-US"/>
        </w:rPr>
      </w:pPr>
      <w:r>
        <w:rPr>
          <w:rFonts w:hint="default"/>
          <w:lang w:val="en-US"/>
        </w:rPr>
        <w:t>So sánh khuôn mặt</w:t>
      </w:r>
    </w:p>
    <w:p w14:paraId="4717C539">
      <w:pPr>
        <w:rPr>
          <w:rFonts w:hint="default"/>
          <w:lang w:val="en-US"/>
        </w:rPr>
      </w:pPr>
      <w:r>
        <w:rPr>
          <w:rFonts w:hint="default" w:ascii="Cascadia Mono" w:hAnsi="Cascadia Mono" w:eastAsia="Cascadia Mono"/>
          <w:color w:val="0000FF"/>
          <w:sz w:val="19"/>
          <w:szCs w:val="24"/>
        </w:rPr>
        <w:t>int</w:t>
      </w:r>
      <w:r>
        <w:rPr>
          <w:rFonts w:hint="default" w:ascii="Cascadia Mono" w:hAnsi="Cascadia Mono" w:eastAsia="Cascadia Mono"/>
          <w:color w:val="000000"/>
          <w:sz w:val="19"/>
          <w:szCs w:val="24"/>
        </w:rPr>
        <w:t xml:space="preserve"> score = _reader.CompareFace(_ChipFaceBts, _CamFaceBts);</w:t>
      </w:r>
    </w:p>
    <w:p w14:paraId="63C61184">
      <w:pPr>
        <w:ind w:left="0" w:leftChars="0" w:firstLine="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Trong đó:</w:t>
      </w:r>
    </w:p>
    <w:p w14:paraId="1616BFA9">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_</w:t>
      </w:r>
      <w:r>
        <w:rPr>
          <w:rFonts w:hint="default" w:ascii="Cascadia Mono" w:hAnsi="Cascadia Mono" w:eastAsia="Cascadia Mono"/>
          <w:color w:val="000000"/>
          <w:sz w:val="19"/>
          <w:szCs w:val="24"/>
        </w:rPr>
        <w:t>ChipFaceBts</w:t>
      </w:r>
      <w:r>
        <w:rPr>
          <w:rFonts w:hint="default" w:ascii="Cascadia Mono" w:hAnsi="Cascadia Mono" w:eastAsia="Cascadia Mono"/>
          <w:color w:val="000000"/>
          <w:sz w:val="19"/>
          <w:szCs w:val="24"/>
          <w:lang w:val="en-US"/>
        </w:rPr>
        <w:t>: Dữ liệu ảnh khuôn mặt lưu trong CHIP</w:t>
      </w:r>
    </w:p>
    <w:p w14:paraId="0A4A7880">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_</w:t>
      </w:r>
      <w:r>
        <w:rPr>
          <w:rFonts w:hint="default" w:ascii="Cascadia Mono" w:hAnsi="Cascadia Mono" w:eastAsia="Cascadia Mono"/>
          <w:color w:val="000000"/>
          <w:sz w:val="19"/>
          <w:szCs w:val="24"/>
        </w:rPr>
        <w:t>CamFaceBts</w:t>
      </w:r>
      <w:r>
        <w:rPr>
          <w:rFonts w:hint="default" w:ascii="Cascadia Mono" w:hAnsi="Cascadia Mono" w:eastAsia="Cascadia Mono"/>
          <w:color w:val="000000"/>
          <w:sz w:val="19"/>
          <w:szCs w:val="24"/>
          <w:lang w:val="en-US"/>
        </w:rPr>
        <w:t>: Dữ liệu ảnh khuôn mặt chụp từ Camera</w:t>
      </w:r>
    </w:p>
    <w:p w14:paraId="6FAA42FD">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score: Số điểm so sánh, từ 00%-100%</w:t>
      </w:r>
    </w:p>
    <w:p w14:paraId="3F027FC4">
      <w:pPr>
        <w:pStyle w:val="3"/>
        <w:numPr>
          <w:ilvl w:val="0"/>
          <w:numId w:val="15"/>
        </w:numPr>
        <w:bidi w:val="0"/>
        <w:ind w:leftChars="0"/>
        <w:rPr>
          <w:rFonts w:hint="default"/>
          <w:lang w:val="en-US"/>
        </w:rPr>
      </w:pPr>
      <w:r>
        <w:rPr>
          <w:rFonts w:hint="default"/>
          <w:lang w:val="en-US"/>
        </w:rPr>
        <w:t>Tối ưu tốc độ xử lý</w:t>
      </w:r>
    </w:p>
    <w:p w14:paraId="153337BF">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Để tăng tốc độ xử lý OCR và đọc thẻ, ứng dụng cần gọi hàm (không bắt buộc)</w:t>
      </w:r>
      <w:bookmarkStart w:id="0" w:name="_GoBack"/>
      <w:bookmarkEnd w:id="0"/>
      <w:r>
        <w:rPr>
          <w:rFonts w:hint="default" w:ascii="Cascadia Mono" w:hAnsi="Cascadia Mono" w:eastAsia="Cascadia Mono"/>
          <w:color w:val="000000"/>
          <w:sz w:val="19"/>
          <w:szCs w:val="24"/>
          <w:lang w:val="en-US"/>
        </w:rPr>
        <w:t>:</w:t>
      </w:r>
    </w:p>
    <w:p w14:paraId="354C4DB8">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_r</w:t>
      </w:r>
      <w:r>
        <w:rPr>
          <w:rFonts w:hint="default" w:ascii="Cascadia Mono" w:hAnsi="Cascadia Mono" w:eastAsia="Cascadia Mono"/>
          <w:color w:val="000000"/>
          <w:sz w:val="19"/>
          <w:szCs w:val="24"/>
        </w:rPr>
        <w:t>eader</w:t>
      </w:r>
      <w:r>
        <w:rPr>
          <w:rFonts w:hint="default" w:ascii="Cascadia Mono" w:hAnsi="Cascadia Mono" w:eastAsia="Cascadia Mono"/>
          <w:color w:val="000000"/>
          <w:sz w:val="19"/>
          <w:szCs w:val="24"/>
          <w:lang w:val="en-US"/>
        </w:rPr>
        <w:t>.</w:t>
      </w:r>
      <w:r>
        <w:rPr>
          <w:rFonts w:hint="default" w:ascii="Cascadia Mono" w:hAnsi="Cascadia Mono" w:eastAsia="Cascadia Mono"/>
          <w:color w:val="000000"/>
          <w:sz w:val="19"/>
          <w:szCs w:val="24"/>
        </w:rPr>
        <w:t>Transaction</w:t>
      </w:r>
      <w:r>
        <w:rPr>
          <w:rFonts w:hint="default" w:ascii="Cascadia Mono" w:hAnsi="Cascadia Mono" w:eastAsia="Cascadia Mono"/>
          <w:color w:val="000000"/>
          <w:sz w:val="19"/>
          <w:szCs w:val="24"/>
          <w:lang w:val="en-US"/>
        </w:rPr>
        <w:t>(true) càng sớm càng tốt trước khi thẻ được đưa vào đầu đọc (Ví dụ như khi triển khai trên Kiosk, gọi hàm này khi NSD bắt đầu chọn chức năng để giao dịch)</w:t>
      </w:r>
    </w:p>
    <w:p w14:paraId="415E9512">
      <w:pPr>
        <w:ind w:left="0" w:leftChars="0" w:firstLine="720" w:firstLineChars="0"/>
        <w:rPr>
          <w:rFonts w:hint="default" w:ascii="Cascadia Mono" w:hAnsi="Cascadia Mono" w:eastAsia="Cascadia Mono"/>
          <w:color w:val="000000"/>
          <w:sz w:val="19"/>
          <w:szCs w:val="24"/>
          <w:lang w:val="en-US"/>
        </w:rPr>
      </w:pPr>
      <w:r>
        <w:rPr>
          <w:rFonts w:hint="default" w:ascii="Cascadia Mono" w:hAnsi="Cascadia Mono" w:eastAsia="Cascadia Mono"/>
          <w:color w:val="000000"/>
          <w:sz w:val="19"/>
          <w:szCs w:val="24"/>
          <w:lang w:val="en-US"/>
        </w:rPr>
        <w:t xml:space="preserve">Khi hoàn tất giao dịch, gọi hàm: </w:t>
      </w:r>
      <w:r>
        <w:rPr>
          <w:rFonts w:hint="default" w:ascii="Cascadia Mono" w:hAnsi="Cascadia Mono" w:eastAsia="Cascadia Mono"/>
          <w:color w:val="000000"/>
          <w:sz w:val="19"/>
          <w:szCs w:val="24"/>
          <w:lang w:val="en-US"/>
        </w:rPr>
        <w:t>_r</w:t>
      </w:r>
      <w:r>
        <w:rPr>
          <w:rFonts w:hint="default" w:ascii="Cascadia Mono" w:hAnsi="Cascadia Mono" w:eastAsia="Cascadia Mono"/>
          <w:color w:val="000000"/>
          <w:sz w:val="19"/>
          <w:szCs w:val="24"/>
        </w:rPr>
        <w:t>eader</w:t>
      </w:r>
      <w:r>
        <w:rPr>
          <w:rFonts w:hint="default" w:ascii="Cascadia Mono" w:hAnsi="Cascadia Mono" w:eastAsia="Cascadia Mono"/>
          <w:color w:val="000000"/>
          <w:sz w:val="19"/>
          <w:szCs w:val="24"/>
          <w:lang w:val="en-US"/>
        </w:rPr>
        <w:t>.</w:t>
      </w:r>
      <w:r>
        <w:rPr>
          <w:rFonts w:hint="default" w:ascii="Cascadia Mono" w:hAnsi="Cascadia Mono" w:eastAsia="Cascadia Mono"/>
          <w:color w:val="000000"/>
          <w:sz w:val="19"/>
          <w:szCs w:val="24"/>
        </w:rPr>
        <w:t>Transaction</w:t>
      </w:r>
      <w:r>
        <w:rPr>
          <w:rFonts w:hint="default" w:ascii="Cascadia Mono" w:hAnsi="Cascadia Mono" w:eastAsia="Cascadia Mono"/>
          <w:color w:val="000000"/>
          <w:sz w:val="19"/>
          <w:szCs w:val="24"/>
          <w:lang w:val="en-US"/>
        </w:rPr>
        <w:t>(false) để sdk dọn dẹp các dữ liệu không cần thiết</w:t>
      </w:r>
    </w:p>
    <w:sectPr>
      <w:footerReference r:id="rId5" w:type="default"/>
      <w:pgSz w:w="11906" w:h="16838"/>
      <w:pgMar w:top="720" w:right="1440" w:bottom="720" w:left="1440" w:header="720" w:footer="720"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scadia Mono">
    <w:panose1 w:val="020B0609020000020004"/>
    <w:charset w:val="00"/>
    <w:family w:val="auto"/>
    <w:pitch w:val="default"/>
    <w:sig w:usb0="A10002FF" w:usb1="4000F9FB" w:usb2="00040000"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4DCDE">
    <w:pPr>
      <w:pStyle w:val="3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DDC44A">
                          <w:pPr>
                            <w:pStyle w:val="3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14:paraId="2EDDC44A">
                    <w:pPr>
                      <w:pStyle w:val="3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11FA3"/>
    <w:multiLevelType w:val="multilevel"/>
    <w:tmpl w:val="95311FA3"/>
    <w:lvl w:ilvl="0" w:tentative="0">
      <w:start w:val="1"/>
      <w:numFmt w:val="lowerLetter"/>
      <w:lvlText w:val="%1)"/>
      <w:lvlJc w:val="left"/>
      <w:pPr>
        <w:tabs>
          <w:tab w:val="left" w:pos="425"/>
        </w:tabs>
        <w:ind w:left="425" w:leftChars="0" w:hanging="425" w:firstLineChars="0"/>
      </w:pPr>
      <w:rPr>
        <w:rFonts w:hint="default" w:ascii="SimSun" w:hAnsi="SimSun" w:eastAsia="SimSun" w:cs="SimSun"/>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pStyle w:val="5"/>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1">
    <w:nsid w:val="FFFFFF7C"/>
    <w:multiLevelType w:val="singleLevel"/>
    <w:tmpl w:val="FFFFFF7C"/>
    <w:lvl w:ilvl="0" w:tentative="0">
      <w:start w:val="1"/>
      <w:numFmt w:val="decimal"/>
      <w:pStyle w:val="82"/>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8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80"/>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79"/>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72"/>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71"/>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70"/>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69"/>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78"/>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68"/>
      <w:lvlText w:val=""/>
      <w:lvlJc w:val="left"/>
      <w:pPr>
        <w:tabs>
          <w:tab w:val="left" w:pos="360"/>
        </w:tabs>
        <w:ind w:left="360" w:hanging="360" w:hangingChars="200"/>
      </w:pPr>
      <w:rPr>
        <w:rFonts w:hint="default" w:ascii="Wingdings" w:hAnsi="Wingdings"/>
      </w:rPr>
    </w:lvl>
  </w:abstractNum>
  <w:abstractNum w:abstractNumId="11">
    <w:nsid w:val="004AF7B1"/>
    <w:multiLevelType w:val="singleLevel"/>
    <w:tmpl w:val="004AF7B1"/>
    <w:lvl w:ilvl="0" w:tentative="0">
      <w:start w:val="1"/>
      <w:numFmt w:val="upperRoman"/>
      <w:pStyle w:val="2"/>
      <w:lvlText w:val="%1."/>
      <w:lvlJc w:val="left"/>
      <w:pPr>
        <w:tabs>
          <w:tab w:val="left" w:pos="-415"/>
        </w:tabs>
        <w:ind w:left="-415" w:hanging="425"/>
      </w:pPr>
      <w:rPr>
        <w:rFonts w:hint="default" w:ascii="SimSun" w:hAnsi="SimSun" w:eastAsia="SimSun" w:cs="SimSun"/>
        <w:b/>
        <w:sz w:val="32"/>
      </w:rPr>
    </w:lvl>
  </w:abstractNum>
  <w:abstractNum w:abstractNumId="12">
    <w:nsid w:val="064AAE8B"/>
    <w:multiLevelType w:val="singleLevel"/>
    <w:tmpl w:val="064AAE8B"/>
    <w:lvl w:ilvl="0" w:tentative="0">
      <w:start w:val="1"/>
      <w:numFmt w:val="decimal"/>
      <w:pStyle w:val="3"/>
      <w:lvlText w:val="%1."/>
      <w:lvlJc w:val="left"/>
      <w:pPr>
        <w:tabs>
          <w:tab w:val="left" w:pos="432"/>
        </w:tabs>
        <w:ind w:left="432" w:leftChars="0" w:hanging="432" w:firstLineChars="0"/>
      </w:pPr>
      <w:rPr>
        <w:rFonts w:hint="default"/>
      </w:rPr>
    </w:lvl>
  </w:abstractNum>
  <w:abstractNum w:abstractNumId="13">
    <w:nsid w:val="146779B2"/>
    <w:multiLevelType w:val="multilevel"/>
    <w:tmpl w:val="146779B2"/>
    <w:lvl w:ilvl="0" w:tentative="0">
      <w:start w:val="1"/>
      <w:numFmt w:val="lowerLetter"/>
      <w:lvlText w:val="%1"/>
      <w:lvlJc w:val="left"/>
      <w:pPr>
        <w:ind w:left="432" w:hanging="432"/>
      </w:pPr>
      <w:rPr>
        <w:rFonts w:hint="default" w:ascii="SimSun" w:hAnsi="SimSun" w:eastAsia="SimSun" w:cs="SimSun"/>
      </w:rPr>
    </w:lvl>
    <w:lvl w:ilvl="1" w:tentative="0">
      <w:start w:val="1"/>
      <w:numFmt w:val="decimal"/>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lowerLetter"/>
      <w:lvlText w:val="%1.%2.%3.%4"/>
      <w:lvlJc w:val="left"/>
      <w:pPr>
        <w:ind w:left="864" w:hanging="864"/>
      </w:pPr>
      <w:rPr>
        <w:rFonts w:hint="default" w:ascii="SimSun" w:hAnsi="SimSun" w:eastAsia="SimSun" w:cs="SimSun"/>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14">
    <w:nsid w:val="3D41C841"/>
    <w:multiLevelType w:val="singleLevel"/>
    <w:tmpl w:val="3D41C841"/>
    <w:lvl w:ilvl="0" w:tentative="0">
      <w:start w:val="1"/>
      <w:numFmt w:val="decimal"/>
      <w:suff w:val="space"/>
      <w:lvlText w:val="%1."/>
      <w:lvlJc w:val="left"/>
    </w:lvl>
  </w:abstractNum>
  <w:abstractNum w:abstractNumId="15">
    <w:nsid w:val="4F4E6085"/>
    <w:multiLevelType w:val="singleLevel"/>
    <w:tmpl w:val="4F4E6085"/>
    <w:lvl w:ilvl="0" w:tentative="0">
      <w:start w:val="1"/>
      <w:numFmt w:val="upperLetter"/>
      <w:suff w:val="space"/>
      <w:lvlText w:val="%1."/>
      <w:lvlJc w:val="left"/>
    </w:lvl>
  </w:abstractNum>
  <w:num w:numId="1">
    <w:abstractNumId w:val="11"/>
  </w:num>
  <w:num w:numId="2">
    <w:abstractNumId w:val="12"/>
  </w:num>
  <w:num w:numId="3">
    <w:abstractNumId w:val="0"/>
  </w:num>
  <w:num w:numId="4">
    <w:abstractNumId w:val="13"/>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71A80"/>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815F0"/>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A3FBE"/>
    <w:rsid w:val="00BB7C2B"/>
    <w:rsid w:val="00BC1664"/>
    <w:rsid w:val="00BC2546"/>
    <w:rsid w:val="00C05085"/>
    <w:rsid w:val="00C1593D"/>
    <w:rsid w:val="00C56C7E"/>
    <w:rsid w:val="00C776A4"/>
    <w:rsid w:val="00CA2C6C"/>
    <w:rsid w:val="00CC0600"/>
    <w:rsid w:val="00CC78AC"/>
    <w:rsid w:val="00CF7953"/>
    <w:rsid w:val="00D019E4"/>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6F5A4D"/>
    <w:rsid w:val="01726FEF"/>
    <w:rsid w:val="01CF1907"/>
    <w:rsid w:val="01D06248"/>
    <w:rsid w:val="02E071C6"/>
    <w:rsid w:val="03207FB0"/>
    <w:rsid w:val="0326715C"/>
    <w:rsid w:val="038908D8"/>
    <w:rsid w:val="04595087"/>
    <w:rsid w:val="049A781C"/>
    <w:rsid w:val="06E615DF"/>
    <w:rsid w:val="06EB5A67"/>
    <w:rsid w:val="076543EB"/>
    <w:rsid w:val="086055C9"/>
    <w:rsid w:val="09F9316B"/>
    <w:rsid w:val="0A0623A5"/>
    <w:rsid w:val="0A3D295B"/>
    <w:rsid w:val="0A742AB5"/>
    <w:rsid w:val="0B1835C3"/>
    <w:rsid w:val="0B744BD6"/>
    <w:rsid w:val="0C5B4ED4"/>
    <w:rsid w:val="0CF208CB"/>
    <w:rsid w:val="0D627C85"/>
    <w:rsid w:val="0D635706"/>
    <w:rsid w:val="0DBA6115"/>
    <w:rsid w:val="0F064AB2"/>
    <w:rsid w:val="0F542633"/>
    <w:rsid w:val="0F6E6A60"/>
    <w:rsid w:val="0FA66BBA"/>
    <w:rsid w:val="10460CC2"/>
    <w:rsid w:val="10D80231"/>
    <w:rsid w:val="1102538C"/>
    <w:rsid w:val="116E3FA7"/>
    <w:rsid w:val="11B21219"/>
    <w:rsid w:val="11BC3D26"/>
    <w:rsid w:val="11F64FC1"/>
    <w:rsid w:val="13EF07C3"/>
    <w:rsid w:val="14044EE5"/>
    <w:rsid w:val="15C23F41"/>
    <w:rsid w:val="161B48EC"/>
    <w:rsid w:val="170831C7"/>
    <w:rsid w:val="17CC1A18"/>
    <w:rsid w:val="184E0CEC"/>
    <w:rsid w:val="187334AB"/>
    <w:rsid w:val="191242AE"/>
    <w:rsid w:val="1A0A4846"/>
    <w:rsid w:val="1A2F4A85"/>
    <w:rsid w:val="1A4E1AB7"/>
    <w:rsid w:val="1AAF2DD5"/>
    <w:rsid w:val="1AB52760"/>
    <w:rsid w:val="1B996256"/>
    <w:rsid w:val="1D3C0E85"/>
    <w:rsid w:val="1DAA14B9"/>
    <w:rsid w:val="1E754405"/>
    <w:rsid w:val="1EFE0AE6"/>
    <w:rsid w:val="203046DB"/>
    <w:rsid w:val="20C03FCA"/>
    <w:rsid w:val="21BB54E6"/>
    <w:rsid w:val="22FF4879"/>
    <w:rsid w:val="260F5480"/>
    <w:rsid w:val="266D329C"/>
    <w:rsid w:val="26A91DFC"/>
    <w:rsid w:val="27233CC4"/>
    <w:rsid w:val="27AE16A9"/>
    <w:rsid w:val="283C698F"/>
    <w:rsid w:val="28DA3395"/>
    <w:rsid w:val="291908FB"/>
    <w:rsid w:val="291F1A3C"/>
    <w:rsid w:val="2BA35DA7"/>
    <w:rsid w:val="2BD43FF7"/>
    <w:rsid w:val="2C075ACB"/>
    <w:rsid w:val="2C1C696A"/>
    <w:rsid w:val="2C26057E"/>
    <w:rsid w:val="2C264CFB"/>
    <w:rsid w:val="2C413326"/>
    <w:rsid w:val="2C661368"/>
    <w:rsid w:val="2C8E3426"/>
    <w:rsid w:val="2CD5741D"/>
    <w:rsid w:val="2DA04568"/>
    <w:rsid w:val="2EDF2CF6"/>
    <w:rsid w:val="2EE54BFF"/>
    <w:rsid w:val="2F141ECB"/>
    <w:rsid w:val="30684D7B"/>
    <w:rsid w:val="31592105"/>
    <w:rsid w:val="31696B1C"/>
    <w:rsid w:val="318D3859"/>
    <w:rsid w:val="33922CA9"/>
    <w:rsid w:val="364F18A8"/>
    <w:rsid w:val="37AD5068"/>
    <w:rsid w:val="37BF4F82"/>
    <w:rsid w:val="37E706C5"/>
    <w:rsid w:val="37FA5167"/>
    <w:rsid w:val="37FE02EA"/>
    <w:rsid w:val="3812280E"/>
    <w:rsid w:val="39340CF0"/>
    <w:rsid w:val="39887DF1"/>
    <w:rsid w:val="39A05497"/>
    <w:rsid w:val="3B2F4CA9"/>
    <w:rsid w:val="3BAD5578"/>
    <w:rsid w:val="3C111A19"/>
    <w:rsid w:val="3C240A39"/>
    <w:rsid w:val="3C94492D"/>
    <w:rsid w:val="3D931F15"/>
    <w:rsid w:val="3DD455A6"/>
    <w:rsid w:val="3F094F7A"/>
    <w:rsid w:val="3F277DAD"/>
    <w:rsid w:val="3F2E3EB4"/>
    <w:rsid w:val="3F80043B"/>
    <w:rsid w:val="3FBD02A0"/>
    <w:rsid w:val="3FF32979"/>
    <w:rsid w:val="400F22A9"/>
    <w:rsid w:val="401F6CC0"/>
    <w:rsid w:val="40667434"/>
    <w:rsid w:val="411D49E5"/>
    <w:rsid w:val="41321107"/>
    <w:rsid w:val="42307D25"/>
    <w:rsid w:val="42931FC8"/>
    <w:rsid w:val="439E377F"/>
    <w:rsid w:val="447446DC"/>
    <w:rsid w:val="44A142A6"/>
    <w:rsid w:val="44D70EFD"/>
    <w:rsid w:val="45252301"/>
    <w:rsid w:val="45447333"/>
    <w:rsid w:val="45CC523B"/>
    <w:rsid w:val="467A73AF"/>
    <w:rsid w:val="46901553"/>
    <w:rsid w:val="473964E9"/>
    <w:rsid w:val="47430FF6"/>
    <w:rsid w:val="48077E3B"/>
    <w:rsid w:val="482F1EF9"/>
    <w:rsid w:val="485C050F"/>
    <w:rsid w:val="486017CE"/>
    <w:rsid w:val="487813F3"/>
    <w:rsid w:val="487835F2"/>
    <w:rsid w:val="48C9597A"/>
    <w:rsid w:val="49AB26EA"/>
    <w:rsid w:val="49B27E76"/>
    <w:rsid w:val="4A5D250E"/>
    <w:rsid w:val="4A780B39"/>
    <w:rsid w:val="4AC46A3A"/>
    <w:rsid w:val="4B15553F"/>
    <w:rsid w:val="4B3237EB"/>
    <w:rsid w:val="4B8F7407"/>
    <w:rsid w:val="4C385975"/>
    <w:rsid w:val="4C9011A8"/>
    <w:rsid w:val="4DC537A4"/>
    <w:rsid w:val="4DE41E5A"/>
    <w:rsid w:val="4E703C3C"/>
    <w:rsid w:val="4E9A2882"/>
    <w:rsid w:val="4EE95E85"/>
    <w:rsid w:val="501716A5"/>
    <w:rsid w:val="509C0D4E"/>
    <w:rsid w:val="50BA3B81"/>
    <w:rsid w:val="524F1A19"/>
    <w:rsid w:val="5301774E"/>
    <w:rsid w:val="53244EF5"/>
    <w:rsid w:val="534E02B7"/>
    <w:rsid w:val="535B75CD"/>
    <w:rsid w:val="53BF50F3"/>
    <w:rsid w:val="542D31A9"/>
    <w:rsid w:val="546F3C12"/>
    <w:rsid w:val="54B05D00"/>
    <w:rsid w:val="55170BA8"/>
    <w:rsid w:val="55350158"/>
    <w:rsid w:val="5536145D"/>
    <w:rsid w:val="55893465"/>
    <w:rsid w:val="55C754C8"/>
    <w:rsid w:val="55EA1DA2"/>
    <w:rsid w:val="573F72B3"/>
    <w:rsid w:val="585B2F03"/>
    <w:rsid w:val="590F622A"/>
    <w:rsid w:val="59941D06"/>
    <w:rsid w:val="59CE2DE5"/>
    <w:rsid w:val="59E97212"/>
    <w:rsid w:val="5A0B2C4A"/>
    <w:rsid w:val="5A1D0965"/>
    <w:rsid w:val="5A5752C7"/>
    <w:rsid w:val="5ABB1768"/>
    <w:rsid w:val="5C13301F"/>
    <w:rsid w:val="5C235F5B"/>
    <w:rsid w:val="5CD4565B"/>
    <w:rsid w:val="5D6A35D0"/>
    <w:rsid w:val="5DB15F43"/>
    <w:rsid w:val="5E1849EE"/>
    <w:rsid w:val="5E583259"/>
    <w:rsid w:val="5EF665DA"/>
    <w:rsid w:val="5FF81680"/>
    <w:rsid w:val="61942726"/>
    <w:rsid w:val="628132A8"/>
    <w:rsid w:val="62957D4A"/>
    <w:rsid w:val="63FE731D"/>
    <w:rsid w:val="641649C3"/>
    <w:rsid w:val="652D1F8D"/>
    <w:rsid w:val="65EC10C6"/>
    <w:rsid w:val="66B3780A"/>
    <w:rsid w:val="66DC3B46"/>
    <w:rsid w:val="67CC15DC"/>
    <w:rsid w:val="68490BA5"/>
    <w:rsid w:val="69023BD7"/>
    <w:rsid w:val="69351AA8"/>
    <w:rsid w:val="69416EAD"/>
    <w:rsid w:val="69F71B66"/>
    <w:rsid w:val="6A8A23D9"/>
    <w:rsid w:val="6AAF4B97"/>
    <w:rsid w:val="6BAE3435"/>
    <w:rsid w:val="6BCA0B67"/>
    <w:rsid w:val="6BCF2A70"/>
    <w:rsid w:val="6C563D9A"/>
    <w:rsid w:val="6D164F86"/>
    <w:rsid w:val="6D1A178E"/>
    <w:rsid w:val="6DFB42FF"/>
    <w:rsid w:val="6E4E6307"/>
    <w:rsid w:val="6ED22CDD"/>
    <w:rsid w:val="702D5074"/>
    <w:rsid w:val="7039132B"/>
    <w:rsid w:val="704354BE"/>
    <w:rsid w:val="704F6D52"/>
    <w:rsid w:val="70770E10"/>
    <w:rsid w:val="709C35CE"/>
    <w:rsid w:val="715F110D"/>
    <w:rsid w:val="717026AC"/>
    <w:rsid w:val="71A82806"/>
    <w:rsid w:val="71EC41F4"/>
    <w:rsid w:val="71FD448F"/>
    <w:rsid w:val="72417502"/>
    <w:rsid w:val="735B56D0"/>
    <w:rsid w:val="73DE0228"/>
    <w:rsid w:val="74AB40F8"/>
    <w:rsid w:val="74DD2349"/>
    <w:rsid w:val="752175BA"/>
    <w:rsid w:val="773C312D"/>
    <w:rsid w:val="77582A5D"/>
    <w:rsid w:val="783B524E"/>
    <w:rsid w:val="78956BE1"/>
    <w:rsid w:val="791D3642"/>
    <w:rsid w:val="79D917F7"/>
    <w:rsid w:val="79EC4C14"/>
    <w:rsid w:val="7B9207C8"/>
    <w:rsid w:val="7BF5086D"/>
    <w:rsid w:val="7D1022BE"/>
    <w:rsid w:val="7E8678A1"/>
    <w:rsid w:val="7EFC65E6"/>
    <w:rsid w:val="7F1B7CAE"/>
    <w:rsid w:val="7F425A56"/>
    <w:rsid w:val="7FC13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0" w:line="240" w:lineRule="auto"/>
      <w:ind w:firstLine="720"/>
      <w:jc w:val="both"/>
    </w:pPr>
    <w:rPr>
      <w:rFonts w:ascii="Times New Roman" w:hAnsi="Times New Roman" w:eastAsiaTheme="minorEastAsia" w:cstheme="minorBidi"/>
      <w:sz w:val="28"/>
      <w:szCs w:val="22"/>
      <w:lang w:val="en-US" w:eastAsia="en-US" w:bidi="ar-SA"/>
    </w:rPr>
  </w:style>
  <w:style w:type="paragraph" w:styleId="2">
    <w:name w:val="heading 1"/>
    <w:basedOn w:val="1"/>
    <w:next w:val="1"/>
    <w:link w:val="249"/>
    <w:qFormat/>
    <w:uiPriority w:val="0"/>
    <w:pPr>
      <w:keepNext/>
      <w:numPr>
        <w:ilvl w:val="0"/>
        <w:numId w:val="1"/>
      </w:numPr>
      <w:tabs>
        <w:tab w:val="left" w:pos="425"/>
        <w:tab w:val="clear" w:pos="-415"/>
      </w:tabs>
      <w:spacing w:before="240" w:after="60"/>
      <w:ind w:left="0" w:firstLine="0" w:firstLineChars="0"/>
      <w:jc w:val="left"/>
      <w:outlineLvl w:val="0"/>
    </w:pPr>
    <w:rPr>
      <w:rFonts w:cs="Times New Roman" w:asciiTheme="minorAscii" w:hAnsiTheme="minorAscii"/>
      <w:b/>
      <w:bCs/>
      <w:kern w:val="32"/>
      <w:sz w:val="32"/>
      <w:szCs w:val="32"/>
    </w:rPr>
  </w:style>
  <w:style w:type="paragraph" w:styleId="3">
    <w:name w:val="heading 2"/>
    <w:basedOn w:val="1"/>
    <w:next w:val="1"/>
    <w:unhideWhenUsed/>
    <w:qFormat/>
    <w:uiPriority w:val="0"/>
    <w:pPr>
      <w:keepNext/>
      <w:keepLines/>
      <w:numPr>
        <w:ilvl w:val="0"/>
        <w:numId w:val="2"/>
      </w:numPr>
      <w:spacing w:before="260" w:after="260" w:line="240" w:lineRule="auto"/>
      <w:ind w:left="0" w:firstLine="0"/>
      <w:outlineLvl w:val="1"/>
    </w:pPr>
    <w:rPr>
      <w:b/>
      <w:bCs/>
      <w:sz w:val="32"/>
      <w:szCs w:val="32"/>
    </w:rPr>
  </w:style>
  <w:style w:type="paragraph" w:styleId="4">
    <w:name w:val="heading 3"/>
    <w:basedOn w:val="1"/>
    <w:next w:val="1"/>
    <w:unhideWhenUsed/>
    <w:qFormat/>
    <w:uiPriority w:val="0"/>
    <w:pPr>
      <w:keepNext/>
      <w:spacing w:before="240" w:after="60"/>
      <w:ind w:firstLine="0" w:firstLineChars="0"/>
      <w:outlineLvl w:val="2"/>
    </w:pPr>
    <w:rPr>
      <w:rFonts w:cs="Arial"/>
      <w:bCs/>
      <w:szCs w:val="26"/>
    </w:rPr>
  </w:style>
  <w:style w:type="paragraph" w:styleId="5">
    <w:name w:val="heading 4"/>
    <w:next w:val="1"/>
    <w:semiHidden/>
    <w:unhideWhenUsed/>
    <w:qFormat/>
    <w:uiPriority w:val="0"/>
    <w:pPr>
      <w:keepNext/>
      <w:keepLines/>
      <w:numPr>
        <w:ilvl w:val="3"/>
        <w:numId w:val="3"/>
      </w:numPr>
      <w:spacing w:before="240" w:after="40"/>
      <w:outlineLvl w:val="3"/>
    </w:pPr>
    <w:rPr>
      <w:rFonts w:ascii="Times New Roman" w:hAnsi="Times New Roman" w:eastAsia="Times New Roman" w:cstheme="minorBidi"/>
      <w:b/>
      <w:sz w:val="24"/>
      <w:szCs w:val="24"/>
    </w:rPr>
  </w:style>
  <w:style w:type="paragraph" w:styleId="6">
    <w:name w:val="heading 5"/>
    <w:basedOn w:val="1"/>
    <w:next w:val="1"/>
    <w:semiHidden/>
    <w:unhideWhenUsed/>
    <w:qFormat/>
    <w:uiPriority w:val="0"/>
    <w:pPr>
      <w:keepNext/>
      <w:keepLines/>
      <w:numPr>
        <w:ilvl w:val="4"/>
        <w:numId w:val="4"/>
      </w:numPr>
      <w:spacing w:before="280" w:after="290" w:line="376" w:lineRule="auto"/>
      <w:ind w:left="1008" w:hanging="1008"/>
      <w:outlineLvl w:val="4"/>
    </w:pPr>
    <w:rPr>
      <w:b/>
      <w:bCs/>
      <w:sz w:val="28"/>
      <w:szCs w:val="28"/>
    </w:rPr>
  </w:style>
  <w:style w:type="paragraph" w:styleId="7">
    <w:name w:val="heading 6"/>
    <w:basedOn w:val="1"/>
    <w:next w:val="1"/>
    <w:semiHidden/>
    <w:unhideWhenUsed/>
    <w:qFormat/>
    <w:uiPriority w:val="0"/>
    <w:pPr>
      <w:keepNext/>
      <w:keepLines/>
      <w:numPr>
        <w:ilvl w:val="5"/>
        <w:numId w:val="4"/>
      </w:numPr>
      <w:spacing w:before="240" w:after="64" w:line="320" w:lineRule="auto"/>
      <w:ind w:left="1152" w:hanging="1152"/>
      <w:outlineLvl w:val="5"/>
    </w:pPr>
    <w:rPr>
      <w:b/>
      <w:bCs/>
      <w:sz w:val="24"/>
      <w:szCs w:val="24"/>
    </w:rPr>
  </w:style>
  <w:style w:type="paragraph" w:styleId="8">
    <w:name w:val="heading 7"/>
    <w:basedOn w:val="1"/>
    <w:next w:val="1"/>
    <w:semiHidden/>
    <w:unhideWhenUsed/>
    <w:qFormat/>
    <w:uiPriority w:val="0"/>
    <w:pPr>
      <w:keepNext/>
      <w:keepLines/>
      <w:numPr>
        <w:ilvl w:val="6"/>
        <w:numId w:val="4"/>
      </w:numPr>
      <w:spacing w:before="240" w:after="64" w:line="320" w:lineRule="auto"/>
      <w:ind w:left="1296" w:hanging="1296"/>
      <w:outlineLvl w:val="6"/>
    </w:pPr>
    <w:rPr>
      <w:b/>
      <w:bCs/>
      <w:sz w:val="24"/>
      <w:szCs w:val="24"/>
    </w:rPr>
  </w:style>
  <w:style w:type="paragraph" w:styleId="9">
    <w:name w:val="heading 8"/>
    <w:basedOn w:val="1"/>
    <w:next w:val="1"/>
    <w:semiHidden/>
    <w:unhideWhenUsed/>
    <w:qFormat/>
    <w:uiPriority w:val="0"/>
    <w:pPr>
      <w:keepNext/>
      <w:keepLines/>
      <w:numPr>
        <w:ilvl w:val="7"/>
        <w:numId w:val="4"/>
      </w:numPr>
      <w:spacing w:before="240" w:after="64" w:line="320" w:lineRule="auto"/>
      <w:ind w:left="1440" w:hanging="1440"/>
      <w:outlineLvl w:val="7"/>
    </w:pPr>
    <w:rPr>
      <w:sz w:val="24"/>
      <w:szCs w:val="24"/>
    </w:rPr>
  </w:style>
  <w:style w:type="paragraph" w:styleId="10">
    <w:name w:val="heading 9"/>
    <w:basedOn w:val="1"/>
    <w:next w:val="1"/>
    <w:semiHidden/>
    <w:unhideWhenUsed/>
    <w:qFormat/>
    <w:uiPriority w:val="0"/>
    <w:pPr>
      <w:keepNext/>
      <w:keepLines/>
      <w:numPr>
        <w:ilvl w:val="8"/>
        <w:numId w:val="4"/>
      </w:numPr>
      <w:spacing w:before="240" w:after="64" w:line="320" w:lineRule="auto"/>
      <w:ind w:left="1584" w:hanging="1584"/>
      <w:outlineLvl w:val="8"/>
    </w:pPr>
    <w:rPr>
      <w:szCs w:val="21"/>
    </w:rPr>
  </w:style>
  <w:style w:type="character" w:default="1" w:styleId="11">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3">
    <w:name w:val="Balloon Text"/>
    <w:basedOn w:val="1"/>
    <w:qFormat/>
    <w:uiPriority w:val="0"/>
    <w:rPr>
      <w:sz w:val="16"/>
      <w:szCs w:val="16"/>
    </w:rPr>
  </w:style>
  <w:style w:type="paragraph" w:styleId="14">
    <w:name w:val="Block Text"/>
    <w:basedOn w:val="1"/>
    <w:qFormat/>
    <w:uiPriority w:val="0"/>
    <w:pPr>
      <w:spacing w:after="120"/>
      <w:ind w:left="1440" w:leftChars="700" w:right="1440" w:rightChars="700"/>
    </w:pPr>
  </w:style>
  <w:style w:type="paragraph" w:styleId="15">
    <w:name w:val="Body Text"/>
    <w:basedOn w:val="1"/>
    <w:qFormat/>
    <w:uiPriority w:val="0"/>
    <w:pPr>
      <w:spacing w:after="120"/>
    </w:pPr>
  </w:style>
  <w:style w:type="paragraph" w:styleId="16">
    <w:name w:val="Body Text 2"/>
    <w:basedOn w:val="1"/>
    <w:qFormat/>
    <w:uiPriority w:val="0"/>
    <w:pPr>
      <w:spacing w:after="120" w:line="480" w:lineRule="auto"/>
    </w:pPr>
  </w:style>
  <w:style w:type="paragraph" w:styleId="17">
    <w:name w:val="Body Text 3"/>
    <w:basedOn w:val="1"/>
    <w:qFormat/>
    <w:uiPriority w:val="0"/>
    <w:pPr>
      <w:spacing w:after="120"/>
    </w:pPr>
    <w:rPr>
      <w:sz w:val="16"/>
      <w:szCs w:val="16"/>
    </w:rPr>
  </w:style>
  <w:style w:type="paragraph" w:styleId="18">
    <w:name w:val="Body Text First Indent"/>
    <w:basedOn w:val="15"/>
    <w:qFormat/>
    <w:uiPriority w:val="0"/>
    <w:pPr>
      <w:ind w:firstLine="420" w:firstLineChars="100"/>
    </w:pPr>
  </w:style>
  <w:style w:type="paragraph" w:styleId="19">
    <w:name w:val="Body Text Indent"/>
    <w:basedOn w:val="1"/>
    <w:qFormat/>
    <w:uiPriority w:val="0"/>
    <w:pPr>
      <w:spacing w:after="120"/>
      <w:ind w:left="420" w:leftChars="200"/>
    </w:pPr>
  </w:style>
  <w:style w:type="paragraph" w:styleId="20">
    <w:name w:val="Body Text First Indent 2"/>
    <w:basedOn w:val="19"/>
    <w:qFormat/>
    <w:uiPriority w:val="0"/>
    <w:pPr>
      <w:ind w:firstLine="420" w:firstLineChars="200"/>
    </w:pPr>
  </w:style>
  <w:style w:type="paragraph" w:styleId="21">
    <w:name w:val="Body Text Indent 2"/>
    <w:basedOn w:val="1"/>
    <w:qFormat/>
    <w:uiPriority w:val="0"/>
    <w:pPr>
      <w:spacing w:after="120" w:line="480" w:lineRule="auto"/>
      <w:ind w:left="420" w:leftChars="200"/>
    </w:pPr>
  </w:style>
  <w:style w:type="paragraph" w:styleId="22">
    <w:name w:val="Body Text Indent 3"/>
    <w:basedOn w:val="1"/>
    <w:qFormat/>
    <w:uiPriority w:val="0"/>
    <w:pPr>
      <w:spacing w:after="120"/>
      <w:ind w:left="420" w:leftChars="200"/>
    </w:pPr>
    <w:rPr>
      <w:sz w:val="16"/>
      <w:szCs w:val="16"/>
    </w:rPr>
  </w:style>
  <w:style w:type="paragraph" w:styleId="23">
    <w:name w:val="caption"/>
    <w:basedOn w:val="1"/>
    <w:next w:val="1"/>
    <w:semiHidden/>
    <w:unhideWhenUsed/>
    <w:qFormat/>
    <w:uiPriority w:val="0"/>
    <w:rPr>
      <w:rFonts w:ascii="Arial" w:hAnsi="Arial" w:eastAsia="SimHei" w:cs="Arial"/>
      <w:sz w:val="20"/>
    </w:rPr>
  </w:style>
  <w:style w:type="paragraph" w:styleId="24">
    <w:name w:val="Closing"/>
    <w:basedOn w:val="1"/>
    <w:qFormat/>
    <w:uiPriority w:val="0"/>
    <w:pPr>
      <w:ind w:left="100" w:leftChars="2100"/>
    </w:pPr>
  </w:style>
  <w:style w:type="character" w:styleId="25">
    <w:name w:val="annotation reference"/>
    <w:basedOn w:val="11"/>
    <w:qFormat/>
    <w:uiPriority w:val="0"/>
    <w:rPr>
      <w:sz w:val="21"/>
      <w:szCs w:val="21"/>
    </w:rPr>
  </w:style>
  <w:style w:type="paragraph" w:styleId="26">
    <w:name w:val="annotation text"/>
    <w:basedOn w:val="1"/>
    <w:qFormat/>
    <w:uiPriority w:val="0"/>
    <w:pPr>
      <w:jc w:val="left"/>
    </w:pPr>
  </w:style>
  <w:style w:type="paragraph" w:styleId="27">
    <w:name w:val="annotation subject"/>
    <w:basedOn w:val="26"/>
    <w:next w:val="26"/>
    <w:qFormat/>
    <w:uiPriority w:val="0"/>
    <w:rPr>
      <w:b/>
      <w:bCs/>
    </w:rPr>
  </w:style>
  <w:style w:type="paragraph" w:styleId="28">
    <w:name w:val="Date"/>
    <w:basedOn w:val="1"/>
    <w:next w:val="1"/>
    <w:qFormat/>
    <w:uiPriority w:val="0"/>
    <w:pPr>
      <w:ind w:left="100" w:leftChars="2500"/>
    </w:pPr>
  </w:style>
  <w:style w:type="paragraph" w:styleId="29">
    <w:name w:val="Document Map"/>
    <w:basedOn w:val="1"/>
    <w:qFormat/>
    <w:uiPriority w:val="0"/>
    <w:pPr>
      <w:shd w:val="clear" w:color="auto" w:fill="000080"/>
    </w:pPr>
  </w:style>
  <w:style w:type="paragraph" w:styleId="30">
    <w:name w:val="E-mail Signature"/>
    <w:basedOn w:val="1"/>
    <w:qFormat/>
    <w:uiPriority w:val="0"/>
  </w:style>
  <w:style w:type="character" w:styleId="31">
    <w:name w:val="Emphasis"/>
    <w:basedOn w:val="11"/>
    <w:qFormat/>
    <w:uiPriority w:val="0"/>
    <w:rPr>
      <w:i/>
      <w:iCs/>
    </w:rPr>
  </w:style>
  <w:style w:type="character" w:styleId="32">
    <w:name w:val="endnote reference"/>
    <w:basedOn w:val="11"/>
    <w:qFormat/>
    <w:uiPriority w:val="0"/>
    <w:rPr>
      <w:vertAlign w:val="superscript"/>
    </w:rPr>
  </w:style>
  <w:style w:type="paragraph" w:styleId="33">
    <w:name w:val="endnote text"/>
    <w:basedOn w:val="1"/>
    <w:qFormat/>
    <w:uiPriority w:val="0"/>
    <w:pPr>
      <w:snapToGrid w:val="0"/>
      <w:jc w:val="left"/>
    </w:pPr>
  </w:style>
  <w:style w:type="paragraph" w:styleId="34">
    <w:name w:val="envelope address"/>
    <w:basedOn w:val="1"/>
    <w:qFormat/>
    <w:uiPriority w:val="0"/>
    <w:pPr>
      <w:framePr w:w="7920" w:h="1980" w:hRule="exact" w:hSpace="180" w:wrap="auto" w:vAnchor="margin" w:hAnchor="page" w:xAlign="center" w:yAlign="bottom"/>
      <w:snapToGrid w:val="0"/>
      <w:ind w:left="100" w:leftChars="1400"/>
    </w:pPr>
    <w:rPr>
      <w:rFonts w:ascii="Arial" w:hAnsi="Arial" w:cs="Arial"/>
      <w:sz w:val="24"/>
      <w:szCs w:val="24"/>
    </w:rPr>
  </w:style>
  <w:style w:type="paragraph" w:styleId="35">
    <w:name w:val="envelope return"/>
    <w:basedOn w:val="1"/>
    <w:qFormat/>
    <w:uiPriority w:val="0"/>
    <w:pPr>
      <w:snapToGrid w:val="0"/>
    </w:pPr>
    <w:rPr>
      <w:rFonts w:ascii="Arial" w:hAnsi="Arial" w:cs="Arial"/>
    </w:rPr>
  </w:style>
  <w:style w:type="character" w:styleId="36">
    <w:name w:val="FollowedHyperlink"/>
    <w:basedOn w:val="11"/>
    <w:qFormat/>
    <w:uiPriority w:val="0"/>
    <w:rPr>
      <w:color w:val="800080"/>
      <w:u w:val="single"/>
    </w:rPr>
  </w:style>
  <w:style w:type="paragraph" w:styleId="37">
    <w:name w:val="footer"/>
    <w:basedOn w:val="1"/>
    <w:qFormat/>
    <w:uiPriority w:val="0"/>
    <w:pPr>
      <w:tabs>
        <w:tab w:val="center" w:pos="4153"/>
        <w:tab w:val="right" w:pos="8306"/>
      </w:tabs>
      <w:snapToGrid w:val="0"/>
      <w:jc w:val="left"/>
    </w:pPr>
    <w:rPr>
      <w:sz w:val="18"/>
      <w:szCs w:val="18"/>
    </w:rPr>
  </w:style>
  <w:style w:type="character" w:styleId="38">
    <w:name w:val="footnote reference"/>
    <w:basedOn w:val="11"/>
    <w:qFormat/>
    <w:uiPriority w:val="0"/>
    <w:rPr>
      <w:vertAlign w:val="superscript"/>
    </w:rPr>
  </w:style>
  <w:style w:type="paragraph" w:styleId="39">
    <w:name w:val="footnote text"/>
    <w:basedOn w:val="1"/>
    <w:qFormat/>
    <w:uiPriority w:val="0"/>
    <w:pPr>
      <w:snapToGrid w:val="0"/>
      <w:jc w:val="left"/>
    </w:pPr>
    <w:rPr>
      <w:sz w:val="18"/>
      <w:szCs w:val="18"/>
    </w:rPr>
  </w:style>
  <w:style w:type="paragraph" w:styleId="40">
    <w:name w:val="header"/>
    <w:basedOn w:val="1"/>
    <w:qFormat/>
    <w:uiPriority w:val="0"/>
    <w:pPr>
      <w:tabs>
        <w:tab w:val="center" w:pos="4153"/>
        <w:tab w:val="right" w:pos="8306"/>
      </w:tabs>
      <w:snapToGrid w:val="0"/>
    </w:pPr>
    <w:rPr>
      <w:sz w:val="18"/>
      <w:szCs w:val="18"/>
    </w:rPr>
  </w:style>
  <w:style w:type="character" w:styleId="41">
    <w:name w:val="HTML Acronym"/>
    <w:basedOn w:val="11"/>
    <w:qFormat/>
    <w:uiPriority w:val="0"/>
  </w:style>
  <w:style w:type="paragraph" w:styleId="42">
    <w:name w:val="HTML Address"/>
    <w:basedOn w:val="1"/>
    <w:qFormat/>
    <w:uiPriority w:val="0"/>
    <w:rPr>
      <w:i/>
      <w:iCs/>
    </w:rPr>
  </w:style>
  <w:style w:type="character" w:styleId="43">
    <w:name w:val="HTML Cite"/>
    <w:basedOn w:val="11"/>
    <w:qFormat/>
    <w:uiPriority w:val="0"/>
    <w:rPr>
      <w:i/>
      <w:iCs/>
    </w:rPr>
  </w:style>
  <w:style w:type="character" w:styleId="44">
    <w:name w:val="HTML Code"/>
    <w:basedOn w:val="11"/>
    <w:qFormat/>
    <w:uiPriority w:val="0"/>
    <w:rPr>
      <w:rFonts w:ascii="Courier New" w:hAnsi="Courier New" w:cs="Courier New"/>
      <w:sz w:val="20"/>
      <w:szCs w:val="20"/>
    </w:rPr>
  </w:style>
  <w:style w:type="character" w:styleId="45">
    <w:name w:val="HTML Definition"/>
    <w:basedOn w:val="11"/>
    <w:qFormat/>
    <w:uiPriority w:val="0"/>
    <w:rPr>
      <w:i/>
      <w:iCs/>
    </w:rPr>
  </w:style>
  <w:style w:type="character" w:styleId="46">
    <w:name w:val="HTML Keyboard"/>
    <w:basedOn w:val="11"/>
    <w:qFormat/>
    <w:uiPriority w:val="0"/>
    <w:rPr>
      <w:rFonts w:ascii="Courier New" w:hAnsi="Courier New" w:cs="Courier New"/>
      <w:sz w:val="20"/>
      <w:szCs w:val="20"/>
    </w:rPr>
  </w:style>
  <w:style w:type="paragraph" w:styleId="47">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character" w:styleId="48">
    <w:name w:val="HTML Sample"/>
    <w:basedOn w:val="11"/>
    <w:qFormat/>
    <w:uiPriority w:val="0"/>
    <w:rPr>
      <w:rFonts w:ascii="Courier New" w:hAnsi="Courier New" w:cs="Courier New"/>
    </w:rPr>
  </w:style>
  <w:style w:type="character" w:styleId="49">
    <w:name w:val="HTML Typewriter"/>
    <w:basedOn w:val="11"/>
    <w:qFormat/>
    <w:uiPriority w:val="0"/>
    <w:rPr>
      <w:rFonts w:ascii="Courier New" w:hAnsi="Courier New" w:cs="Courier New"/>
      <w:sz w:val="20"/>
      <w:szCs w:val="20"/>
    </w:rPr>
  </w:style>
  <w:style w:type="character" w:styleId="50">
    <w:name w:val="HTML Variable"/>
    <w:basedOn w:val="11"/>
    <w:qFormat/>
    <w:uiPriority w:val="0"/>
    <w:rPr>
      <w:i/>
      <w:iCs/>
    </w:rPr>
  </w:style>
  <w:style w:type="character" w:styleId="51">
    <w:name w:val="Hyperlink"/>
    <w:basedOn w:val="11"/>
    <w:qFormat/>
    <w:uiPriority w:val="0"/>
    <w:rPr>
      <w:color w:val="0000FF"/>
      <w:u w:val="single"/>
    </w:rPr>
  </w:style>
  <w:style w:type="paragraph" w:styleId="52">
    <w:name w:val="index 1"/>
    <w:basedOn w:val="1"/>
    <w:next w:val="1"/>
    <w:qFormat/>
    <w:uiPriority w:val="0"/>
  </w:style>
  <w:style w:type="paragraph" w:styleId="53">
    <w:name w:val="index 2"/>
    <w:basedOn w:val="1"/>
    <w:next w:val="1"/>
    <w:qFormat/>
    <w:uiPriority w:val="0"/>
    <w:pPr>
      <w:ind w:left="200" w:leftChars="200"/>
    </w:pPr>
  </w:style>
  <w:style w:type="paragraph" w:styleId="54">
    <w:name w:val="index 3"/>
    <w:basedOn w:val="1"/>
    <w:next w:val="1"/>
    <w:qFormat/>
    <w:uiPriority w:val="0"/>
    <w:pPr>
      <w:ind w:left="400" w:leftChars="400"/>
    </w:pPr>
  </w:style>
  <w:style w:type="paragraph" w:styleId="55">
    <w:name w:val="index 4"/>
    <w:basedOn w:val="1"/>
    <w:next w:val="1"/>
    <w:qFormat/>
    <w:uiPriority w:val="0"/>
    <w:pPr>
      <w:ind w:left="600" w:leftChars="600"/>
    </w:pPr>
  </w:style>
  <w:style w:type="paragraph" w:styleId="56">
    <w:name w:val="index 5"/>
    <w:basedOn w:val="1"/>
    <w:next w:val="1"/>
    <w:qFormat/>
    <w:uiPriority w:val="0"/>
    <w:pPr>
      <w:ind w:left="800" w:leftChars="800"/>
    </w:pPr>
  </w:style>
  <w:style w:type="paragraph" w:styleId="57">
    <w:name w:val="index 6"/>
    <w:basedOn w:val="1"/>
    <w:next w:val="1"/>
    <w:qFormat/>
    <w:uiPriority w:val="0"/>
    <w:pPr>
      <w:ind w:left="1000" w:leftChars="1000"/>
    </w:pPr>
  </w:style>
  <w:style w:type="paragraph" w:styleId="58">
    <w:name w:val="index 7"/>
    <w:basedOn w:val="1"/>
    <w:next w:val="1"/>
    <w:qFormat/>
    <w:uiPriority w:val="0"/>
    <w:pPr>
      <w:ind w:left="1200" w:leftChars="1200"/>
    </w:pPr>
  </w:style>
  <w:style w:type="paragraph" w:styleId="59">
    <w:name w:val="index 8"/>
    <w:basedOn w:val="1"/>
    <w:next w:val="1"/>
    <w:qFormat/>
    <w:uiPriority w:val="0"/>
    <w:pPr>
      <w:ind w:left="1400" w:leftChars="1400"/>
    </w:pPr>
  </w:style>
  <w:style w:type="paragraph" w:styleId="60">
    <w:name w:val="index 9"/>
    <w:basedOn w:val="1"/>
    <w:next w:val="1"/>
    <w:qFormat/>
    <w:uiPriority w:val="0"/>
    <w:pPr>
      <w:ind w:left="1600" w:leftChars="1600"/>
    </w:pPr>
  </w:style>
  <w:style w:type="paragraph" w:styleId="61">
    <w:name w:val="index heading"/>
    <w:basedOn w:val="1"/>
    <w:next w:val="52"/>
    <w:qFormat/>
    <w:uiPriority w:val="0"/>
    <w:rPr>
      <w:rFonts w:ascii="Arial" w:hAnsi="Arial" w:cs="Arial"/>
      <w:b/>
      <w:bCs/>
    </w:rPr>
  </w:style>
  <w:style w:type="character" w:styleId="62">
    <w:name w:val="line number"/>
    <w:basedOn w:val="11"/>
    <w:qFormat/>
    <w:uiPriority w:val="0"/>
  </w:style>
  <w:style w:type="paragraph" w:styleId="63">
    <w:name w:val="List"/>
    <w:basedOn w:val="1"/>
    <w:qFormat/>
    <w:uiPriority w:val="0"/>
    <w:pPr>
      <w:ind w:left="200" w:hanging="200" w:hangingChars="200"/>
    </w:pPr>
  </w:style>
  <w:style w:type="paragraph" w:styleId="64">
    <w:name w:val="List 2"/>
    <w:basedOn w:val="1"/>
    <w:qFormat/>
    <w:uiPriority w:val="0"/>
    <w:pPr>
      <w:ind w:left="100" w:leftChars="200" w:hanging="200" w:hangingChars="200"/>
    </w:pPr>
  </w:style>
  <w:style w:type="paragraph" w:styleId="65">
    <w:name w:val="List 3"/>
    <w:basedOn w:val="1"/>
    <w:qFormat/>
    <w:uiPriority w:val="0"/>
    <w:pPr>
      <w:ind w:left="100" w:leftChars="400" w:hanging="200" w:hangingChars="200"/>
    </w:pPr>
  </w:style>
  <w:style w:type="paragraph" w:styleId="66">
    <w:name w:val="List 4"/>
    <w:basedOn w:val="1"/>
    <w:qFormat/>
    <w:uiPriority w:val="0"/>
    <w:pPr>
      <w:ind w:left="100" w:leftChars="600" w:hanging="200" w:hangingChars="200"/>
    </w:pPr>
  </w:style>
  <w:style w:type="paragraph" w:styleId="67">
    <w:name w:val="List 5"/>
    <w:basedOn w:val="1"/>
    <w:qFormat/>
    <w:uiPriority w:val="0"/>
    <w:pPr>
      <w:ind w:left="100" w:leftChars="800" w:hanging="200" w:hangingChars="200"/>
    </w:pPr>
  </w:style>
  <w:style w:type="paragraph" w:styleId="68">
    <w:name w:val="List Bullet"/>
    <w:basedOn w:val="1"/>
    <w:qFormat/>
    <w:uiPriority w:val="0"/>
    <w:pPr>
      <w:numPr>
        <w:ilvl w:val="0"/>
        <w:numId w:val="5"/>
      </w:numPr>
    </w:pPr>
  </w:style>
  <w:style w:type="paragraph" w:styleId="69">
    <w:name w:val="List Bullet 2"/>
    <w:basedOn w:val="1"/>
    <w:qFormat/>
    <w:uiPriority w:val="0"/>
    <w:pPr>
      <w:numPr>
        <w:ilvl w:val="0"/>
        <w:numId w:val="6"/>
      </w:numPr>
    </w:pPr>
  </w:style>
  <w:style w:type="paragraph" w:styleId="70">
    <w:name w:val="List Bullet 3"/>
    <w:basedOn w:val="1"/>
    <w:qFormat/>
    <w:uiPriority w:val="0"/>
    <w:pPr>
      <w:numPr>
        <w:ilvl w:val="0"/>
        <w:numId w:val="7"/>
      </w:numPr>
    </w:pPr>
  </w:style>
  <w:style w:type="paragraph" w:styleId="71">
    <w:name w:val="List Bullet 4"/>
    <w:basedOn w:val="1"/>
    <w:qFormat/>
    <w:uiPriority w:val="0"/>
    <w:pPr>
      <w:numPr>
        <w:ilvl w:val="0"/>
        <w:numId w:val="8"/>
      </w:numPr>
    </w:pPr>
  </w:style>
  <w:style w:type="paragraph" w:styleId="72">
    <w:name w:val="List Bullet 5"/>
    <w:basedOn w:val="1"/>
    <w:qFormat/>
    <w:uiPriority w:val="0"/>
    <w:pPr>
      <w:numPr>
        <w:ilvl w:val="0"/>
        <w:numId w:val="9"/>
      </w:numPr>
    </w:pPr>
  </w:style>
  <w:style w:type="paragraph" w:styleId="73">
    <w:name w:val="List Continue"/>
    <w:basedOn w:val="1"/>
    <w:qFormat/>
    <w:uiPriority w:val="0"/>
    <w:pPr>
      <w:spacing w:after="120"/>
      <w:ind w:left="420" w:leftChars="200"/>
    </w:pPr>
  </w:style>
  <w:style w:type="paragraph" w:styleId="74">
    <w:name w:val="List Continue 2"/>
    <w:basedOn w:val="1"/>
    <w:qFormat/>
    <w:uiPriority w:val="0"/>
    <w:pPr>
      <w:spacing w:after="120"/>
      <w:ind w:left="840" w:leftChars="400"/>
    </w:pPr>
  </w:style>
  <w:style w:type="paragraph" w:styleId="75">
    <w:name w:val="List Continue 3"/>
    <w:basedOn w:val="1"/>
    <w:qFormat/>
    <w:uiPriority w:val="0"/>
    <w:pPr>
      <w:spacing w:after="120"/>
      <w:ind w:left="1260" w:leftChars="600"/>
    </w:pPr>
  </w:style>
  <w:style w:type="paragraph" w:styleId="76">
    <w:name w:val="List Continue 4"/>
    <w:basedOn w:val="1"/>
    <w:qFormat/>
    <w:uiPriority w:val="0"/>
    <w:pPr>
      <w:spacing w:after="120"/>
      <w:ind w:left="1680" w:leftChars="800"/>
    </w:pPr>
  </w:style>
  <w:style w:type="paragraph" w:styleId="77">
    <w:name w:val="List Continue 5"/>
    <w:basedOn w:val="1"/>
    <w:qFormat/>
    <w:uiPriority w:val="0"/>
    <w:pPr>
      <w:spacing w:after="120"/>
      <w:ind w:left="2100" w:leftChars="1000"/>
    </w:pPr>
  </w:style>
  <w:style w:type="paragraph" w:styleId="78">
    <w:name w:val="List Number"/>
    <w:basedOn w:val="1"/>
    <w:qFormat/>
    <w:uiPriority w:val="0"/>
    <w:pPr>
      <w:numPr>
        <w:ilvl w:val="0"/>
        <w:numId w:val="10"/>
      </w:numPr>
    </w:pPr>
  </w:style>
  <w:style w:type="paragraph" w:styleId="79">
    <w:name w:val="List Number 2"/>
    <w:basedOn w:val="1"/>
    <w:qFormat/>
    <w:uiPriority w:val="0"/>
    <w:pPr>
      <w:numPr>
        <w:ilvl w:val="0"/>
        <w:numId w:val="11"/>
      </w:numPr>
    </w:pPr>
  </w:style>
  <w:style w:type="paragraph" w:styleId="80">
    <w:name w:val="List Number 3"/>
    <w:basedOn w:val="1"/>
    <w:qFormat/>
    <w:uiPriority w:val="0"/>
    <w:pPr>
      <w:numPr>
        <w:ilvl w:val="0"/>
        <w:numId w:val="12"/>
      </w:numPr>
    </w:pPr>
  </w:style>
  <w:style w:type="paragraph" w:styleId="81">
    <w:name w:val="List Number 4"/>
    <w:basedOn w:val="1"/>
    <w:qFormat/>
    <w:uiPriority w:val="0"/>
    <w:pPr>
      <w:numPr>
        <w:ilvl w:val="0"/>
        <w:numId w:val="13"/>
      </w:numPr>
    </w:pPr>
  </w:style>
  <w:style w:type="paragraph" w:styleId="82">
    <w:name w:val="List Number 5"/>
    <w:basedOn w:val="1"/>
    <w:qFormat/>
    <w:uiPriority w:val="0"/>
    <w:pPr>
      <w:numPr>
        <w:ilvl w:val="0"/>
        <w:numId w:val="14"/>
      </w:numPr>
    </w:pPr>
  </w:style>
  <w:style w:type="paragraph" w:styleId="83">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eastAsiaTheme="minorEastAsia"/>
      <w:kern w:val="2"/>
      <w:sz w:val="24"/>
      <w:szCs w:val="24"/>
      <w:lang w:val="en-US" w:eastAsia="zh-CN" w:bidi="ar-SA"/>
    </w:rPr>
  </w:style>
  <w:style w:type="paragraph" w:styleId="84">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szCs w:val="24"/>
    </w:rPr>
  </w:style>
  <w:style w:type="paragraph" w:styleId="85">
    <w:name w:val="Normal (Web)"/>
    <w:basedOn w:val="1"/>
    <w:qFormat/>
    <w:uiPriority w:val="0"/>
    <w:rPr>
      <w:sz w:val="24"/>
      <w:szCs w:val="24"/>
    </w:rPr>
  </w:style>
  <w:style w:type="paragraph" w:styleId="86">
    <w:name w:val="Normal Indent"/>
    <w:basedOn w:val="1"/>
    <w:qFormat/>
    <w:uiPriority w:val="0"/>
    <w:pPr>
      <w:ind w:firstLine="420" w:firstLineChars="200"/>
    </w:pPr>
  </w:style>
  <w:style w:type="paragraph" w:styleId="87">
    <w:name w:val="Note Heading"/>
    <w:basedOn w:val="1"/>
    <w:next w:val="1"/>
    <w:qFormat/>
    <w:uiPriority w:val="0"/>
    <w:pPr>
      <w:jc w:val="center"/>
    </w:pPr>
  </w:style>
  <w:style w:type="character" w:styleId="88">
    <w:name w:val="page number"/>
    <w:basedOn w:val="11"/>
    <w:qFormat/>
    <w:uiPriority w:val="0"/>
  </w:style>
  <w:style w:type="paragraph" w:styleId="89">
    <w:name w:val="Plain Text"/>
    <w:basedOn w:val="1"/>
    <w:qFormat/>
    <w:uiPriority w:val="0"/>
    <w:rPr>
      <w:rFonts w:ascii="SimSun" w:hAnsi="Courier New" w:cs="Courier New"/>
      <w:szCs w:val="21"/>
    </w:rPr>
  </w:style>
  <w:style w:type="paragraph" w:styleId="90">
    <w:name w:val="Salutation"/>
    <w:basedOn w:val="1"/>
    <w:next w:val="1"/>
    <w:qFormat/>
    <w:uiPriority w:val="0"/>
  </w:style>
  <w:style w:type="paragraph" w:styleId="91">
    <w:name w:val="Signature"/>
    <w:basedOn w:val="1"/>
    <w:qFormat/>
    <w:uiPriority w:val="0"/>
    <w:pPr>
      <w:ind w:left="100" w:leftChars="2100"/>
    </w:pPr>
  </w:style>
  <w:style w:type="character" w:styleId="92">
    <w:name w:val="Strong"/>
    <w:basedOn w:val="11"/>
    <w:qFormat/>
    <w:uiPriority w:val="0"/>
    <w:rPr>
      <w:b/>
      <w:bCs/>
    </w:rPr>
  </w:style>
  <w:style w:type="paragraph" w:styleId="93">
    <w:name w:val="Subtitle"/>
    <w:basedOn w:val="1"/>
    <w:qFormat/>
    <w:uiPriority w:val="0"/>
    <w:pPr>
      <w:spacing w:before="240" w:after="60" w:line="312" w:lineRule="auto"/>
      <w:jc w:val="center"/>
      <w:outlineLvl w:val="1"/>
    </w:pPr>
    <w:rPr>
      <w:rFonts w:ascii="Arial" w:hAnsi="Arial" w:cs="Arial"/>
      <w:b/>
      <w:bCs/>
      <w:kern w:val="28"/>
      <w:sz w:val="32"/>
      <w:szCs w:val="32"/>
    </w:rPr>
  </w:style>
  <w:style w:type="table" w:styleId="94">
    <w:name w:val="Table 3D effects 1"/>
    <w:basedOn w:val="12"/>
    <w:qFormat/>
    <w:uiPriority w:val="0"/>
    <w:pPr>
      <w:widowControl w:val="0"/>
      <w:jc w:val="both"/>
    </w:pPr>
    <w:tblPr/>
    <w:tcPr>
      <w:shd w:val="solid" w:color="C0C0C0" w:fill="FFFFFF"/>
    </w:tcPr>
    <w:tblStylePr w:type="firstRow">
      <w:rPr>
        <w:b/>
        <w:bCs/>
        <w:color w:val="800080"/>
      </w:rPr>
      <w:tblPr/>
      <w:tcPr>
        <w:tcBorders>
          <w:left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bottom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95">
    <w:name w:val="Table 3D effects 2"/>
    <w:basedOn w:val="12"/>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96">
    <w:name w:val="Table 3D effects 3"/>
    <w:basedOn w:val="12"/>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97">
    <w:name w:val="Table Classic 1"/>
    <w:basedOn w:val="12"/>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8">
    <w:name w:val="Table Classic 2"/>
    <w:basedOn w:val="12"/>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left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9">
    <w:name w:val="Table Classic 3"/>
    <w:basedOn w:val="12"/>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left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00">
    <w:name w:val="Table Classic 4"/>
    <w:basedOn w:val="12"/>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left w:val="single" w:color="000000" w:sz="6" w:space="0"/>
          <w:tl2br w:val="nil"/>
          <w:tr2bl w:val="nil"/>
        </w:tcBorders>
        <w:shd w:val="pct50" w:color="000080" w:fill="FFFFFF"/>
      </w:tcPr>
    </w:tblStylePr>
    <w:tblStylePr w:type="lastRow">
      <w:rPr>
        <w:color w:val="000080"/>
      </w:rPr>
      <w:tblPr/>
      <w:tcPr>
        <w:tcBorders>
          <w:left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1">
    <w:name w:val="Table Colorful 1"/>
    <w:basedOn w:val="12"/>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02">
    <w:name w:val="Table Colorful 2"/>
    <w:basedOn w:val="12"/>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left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03">
    <w:name w:val="Table Colorful 3"/>
    <w:basedOn w:val="12"/>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left w:val="single" w:color="000000" w:sz="6" w:space="0"/>
          <w:tl2br w:val="nil"/>
          <w:tr2bl w:val="nil"/>
        </w:tcBorders>
        <w:shd w:val="solid" w:color="008080" w:fill="FFFFFF"/>
      </w:tcPr>
    </w:tblStylePr>
    <w:tblStylePr w:type="firstCol">
      <w:tblPr/>
      <w:tcPr>
        <w:tcBorders>
          <w:bottom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04">
    <w:name w:val="Table Columns 1"/>
    <w:basedOn w:val="12"/>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left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Columns 2"/>
    <w:basedOn w:val="12"/>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6">
    <w:name w:val="Table Columns 3"/>
    <w:basedOn w:val="12"/>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07">
    <w:name w:val="Table Columns 4"/>
    <w:basedOn w:val="12"/>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08">
    <w:name w:val="Table Columns 5"/>
    <w:basedOn w:val="12"/>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left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09">
    <w:name w:val="Table Contemporary"/>
    <w:basedOn w:val="12"/>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0">
    <w:name w:val="Table Elegant"/>
    <w:basedOn w:val="12"/>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11">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2">
    <w:name w:val="Table Grid 1"/>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Grid 2"/>
    <w:basedOn w:val="12"/>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4">
    <w:name w:val="Table Grid 3"/>
    <w:basedOn w:val="12"/>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left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4"/>
    <w:basedOn w:val="12"/>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left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6">
    <w:name w:val="Table Grid 5"/>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left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6"/>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7"/>
    <w:basedOn w:val="12"/>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left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8"/>
    <w:basedOn w:val="12"/>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0">
    <w:name w:val="Table List 1"/>
    <w:basedOn w:val="12"/>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left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21">
    <w:name w:val="Table List 2"/>
    <w:basedOn w:val="12"/>
    <w:qFormat/>
    <w:uiPriority w:val="0"/>
    <w:pPr>
      <w:widowControl w:val="0"/>
      <w:jc w:val="both"/>
    </w:pPr>
    <w:tblPr>
      <w:tblBorders>
        <w:bottom w:val="single" w:color="808080" w:sz="12" w:space="0"/>
      </w:tblBorders>
    </w:tblPr>
    <w:tblStylePr w:type="firstRow">
      <w:rPr>
        <w:b/>
        <w:bCs/>
        <w:color w:val="FFFFFF"/>
      </w:rPr>
      <w:tblPr/>
      <w:tcPr>
        <w:tcBorders>
          <w:left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22">
    <w:name w:val="Table List 3"/>
    <w:basedOn w:val="1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23">
    <w:name w:val="Table List 4"/>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left w:val="single" w:color="000000" w:sz="12" w:space="0"/>
          <w:tl2br w:val="nil"/>
          <w:tr2bl w:val="nil"/>
        </w:tcBorders>
        <w:shd w:val="solid" w:color="808080" w:fill="FFFFFF"/>
      </w:tcPr>
    </w:tblStylePr>
  </w:style>
  <w:style w:type="table" w:styleId="124">
    <w:name w:val="Table List 5"/>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left w:val="single" w:color="000000" w:sz="12" w:space="0"/>
          <w:tl2br w:val="nil"/>
          <w:tr2bl w:val="nil"/>
        </w:tcBorders>
      </w:tcPr>
    </w:tblStylePr>
    <w:tblStylePr w:type="firstCol">
      <w:rPr>
        <w:b/>
        <w:bCs/>
      </w:rPr>
      <w:tblPr/>
      <w:tcPr>
        <w:tcBorders>
          <w:tl2br w:val="nil"/>
          <w:tr2bl w:val="nil"/>
        </w:tcBorders>
      </w:tcPr>
    </w:tblStylePr>
  </w:style>
  <w:style w:type="table" w:styleId="125">
    <w:name w:val="Table List 6"/>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left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26">
    <w:name w:val="Table List 7"/>
    <w:basedOn w:val="12"/>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left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27">
    <w:name w:val="Table List 8"/>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left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paragraph" w:styleId="128">
    <w:name w:val="table of authorities"/>
    <w:basedOn w:val="1"/>
    <w:next w:val="1"/>
    <w:qFormat/>
    <w:uiPriority w:val="0"/>
    <w:pPr>
      <w:ind w:left="420" w:leftChars="200"/>
    </w:pPr>
  </w:style>
  <w:style w:type="paragraph" w:styleId="129">
    <w:name w:val="table of figures"/>
    <w:basedOn w:val="1"/>
    <w:next w:val="1"/>
    <w:qFormat/>
    <w:uiPriority w:val="0"/>
    <w:pPr>
      <w:ind w:leftChars="200" w:hanging="200" w:hangingChars="200"/>
    </w:pPr>
  </w:style>
  <w:style w:type="table" w:styleId="130">
    <w:name w:val="Table Professional"/>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1">
    <w:name w:val="Table Simple 1"/>
    <w:basedOn w:val="12"/>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32">
    <w:name w:val="Table Simple 2"/>
    <w:basedOn w:val="12"/>
    <w:qFormat/>
    <w:uiPriority w:val="0"/>
    <w:pPr>
      <w:widowControl w:val="0"/>
      <w:jc w:val="both"/>
    </w:pPr>
    <w:tblPr/>
    <w:tblStylePr w:type="firstRow">
      <w:rPr>
        <w:b/>
        <w:bCs/>
      </w:rPr>
      <w:tblPr/>
      <w:tcPr>
        <w:tcBorders>
          <w:left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bottom w:val="single" w:color="000000" w:sz="6" w:space="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133">
    <w:name w:val="Table Simple 3"/>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34">
    <w:name w:val="Table Subtle 1"/>
    <w:basedOn w:val="12"/>
    <w:qFormat/>
    <w:uiPriority w:val="0"/>
    <w:pPr>
      <w:widowControl w:val="0"/>
      <w:jc w:val="both"/>
    </w:pPr>
    <w:tblPr>
      <w:tblStyleRowBandSize w:val="1"/>
    </w:tblPr>
    <w:tblStylePr w:type="firstRow">
      <w:tblPr/>
      <w:tcPr>
        <w:tcBorders>
          <w:top w:val="single" w:color="000000" w:sz="6" w:space="0"/>
          <w:left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bottom w:val="single" w:color="000000" w:sz="12" w:space="0"/>
          <w:tl2br w:val="nil"/>
          <w:tr2bl w:val="nil"/>
        </w:tcBorders>
      </w:tcPr>
    </w:tblStylePr>
    <w:tblStylePr w:type="band1Horz">
      <w:tblPr/>
      <w:tcPr>
        <w:tcBorders>
          <w:left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5">
    <w:name w:val="Table Subtle 2"/>
    <w:basedOn w:val="12"/>
    <w:qFormat/>
    <w:uiPriority w:val="0"/>
    <w:pPr>
      <w:widowControl w:val="0"/>
      <w:jc w:val="both"/>
    </w:pPr>
    <w:tblPr>
      <w:tblBorders>
        <w:left w:val="single" w:color="000000" w:sz="6" w:space="0"/>
        <w:right w:val="single" w:color="000000" w:sz="6" w:space="0"/>
      </w:tblBorders>
    </w:tblPr>
    <w:tblStylePr w:type="firstRow">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bottom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6">
    <w:name w:val="Table Theme"/>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37">
    <w:name w:val="Table Web 1"/>
    <w:basedOn w:val="12"/>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8">
    <w:name w:val="Table Web 2"/>
    <w:basedOn w:val="12"/>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9">
    <w:name w:val="Table Web 3"/>
    <w:basedOn w:val="12"/>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140">
    <w:name w:val="Title"/>
    <w:basedOn w:val="1"/>
    <w:qFormat/>
    <w:uiPriority w:val="0"/>
    <w:pPr>
      <w:spacing w:before="240" w:after="60"/>
      <w:jc w:val="center"/>
      <w:outlineLvl w:val="0"/>
    </w:pPr>
    <w:rPr>
      <w:rFonts w:ascii="Arial" w:hAnsi="Arial" w:cs="Arial"/>
      <w:b/>
      <w:bCs/>
      <w:sz w:val="32"/>
      <w:szCs w:val="32"/>
    </w:rPr>
  </w:style>
  <w:style w:type="paragraph" w:styleId="141">
    <w:name w:val="toa heading"/>
    <w:basedOn w:val="1"/>
    <w:next w:val="1"/>
    <w:qFormat/>
    <w:uiPriority w:val="0"/>
    <w:pPr>
      <w:spacing w:before="120"/>
    </w:pPr>
    <w:rPr>
      <w:rFonts w:ascii="Arial" w:hAnsi="Arial" w:cs="Arial"/>
      <w:sz w:val="24"/>
      <w:szCs w:val="24"/>
    </w:rPr>
  </w:style>
  <w:style w:type="paragraph" w:styleId="142">
    <w:name w:val="toc 1"/>
    <w:basedOn w:val="1"/>
    <w:next w:val="1"/>
    <w:qFormat/>
    <w:uiPriority w:val="0"/>
  </w:style>
  <w:style w:type="paragraph" w:styleId="143">
    <w:name w:val="toc 2"/>
    <w:basedOn w:val="1"/>
    <w:next w:val="1"/>
    <w:qFormat/>
    <w:uiPriority w:val="0"/>
    <w:pPr>
      <w:ind w:left="420" w:leftChars="200"/>
    </w:pPr>
  </w:style>
  <w:style w:type="paragraph" w:styleId="144">
    <w:name w:val="toc 3"/>
    <w:basedOn w:val="1"/>
    <w:next w:val="1"/>
    <w:qFormat/>
    <w:uiPriority w:val="0"/>
    <w:pPr>
      <w:ind w:left="840" w:leftChars="400"/>
    </w:pPr>
  </w:style>
  <w:style w:type="paragraph" w:styleId="145">
    <w:name w:val="toc 4"/>
    <w:basedOn w:val="1"/>
    <w:next w:val="1"/>
    <w:qFormat/>
    <w:uiPriority w:val="0"/>
    <w:pPr>
      <w:ind w:left="1260" w:leftChars="600"/>
    </w:pPr>
  </w:style>
  <w:style w:type="paragraph" w:styleId="146">
    <w:name w:val="toc 5"/>
    <w:basedOn w:val="1"/>
    <w:next w:val="1"/>
    <w:qFormat/>
    <w:uiPriority w:val="0"/>
    <w:pPr>
      <w:ind w:left="1680" w:leftChars="800"/>
    </w:pPr>
  </w:style>
  <w:style w:type="paragraph" w:styleId="147">
    <w:name w:val="toc 6"/>
    <w:basedOn w:val="1"/>
    <w:next w:val="1"/>
    <w:qFormat/>
    <w:uiPriority w:val="0"/>
    <w:pPr>
      <w:ind w:left="2100" w:leftChars="1000"/>
    </w:pPr>
  </w:style>
  <w:style w:type="paragraph" w:styleId="148">
    <w:name w:val="toc 7"/>
    <w:basedOn w:val="1"/>
    <w:next w:val="1"/>
    <w:qFormat/>
    <w:uiPriority w:val="0"/>
    <w:pPr>
      <w:ind w:left="2520" w:leftChars="1200"/>
    </w:pPr>
  </w:style>
  <w:style w:type="paragraph" w:styleId="149">
    <w:name w:val="toc 8"/>
    <w:basedOn w:val="1"/>
    <w:next w:val="1"/>
    <w:qFormat/>
    <w:uiPriority w:val="0"/>
    <w:pPr>
      <w:ind w:left="2940" w:leftChars="1400"/>
    </w:pPr>
  </w:style>
  <w:style w:type="paragraph" w:styleId="150">
    <w:name w:val="toc 9"/>
    <w:basedOn w:val="1"/>
    <w:next w:val="1"/>
    <w:qFormat/>
    <w:uiPriority w:val="0"/>
    <w:pPr>
      <w:ind w:left="3360" w:leftChars="1600"/>
    </w:pPr>
  </w:style>
  <w:style w:type="table" w:styleId="151">
    <w:name w:val="Light Shading"/>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la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152">
    <w:name w:val="Light Shading Accent 1"/>
    <w:basedOn w:val="12"/>
    <w:qFormat/>
    <w:uiPriority w:val="60"/>
    <w:rPr>
      <w:color w:val="365F91"/>
    </w:rPr>
    <w:tblPr>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la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153">
    <w:name w:val="Light Shading Accent 2"/>
    <w:basedOn w:val="12"/>
    <w:qFormat/>
    <w:uiPriority w:val="60"/>
    <w:rPr>
      <w:color w:val="943634"/>
    </w:rPr>
    <w:tblPr>
      <w:tblBorders>
        <w:top w:val="single" w:color="C0504D" w:sz="8" w:space="0"/>
        <w:bottom w:val="single" w:color="C0504D" w:sz="8" w:space="0"/>
      </w:tblBorders>
    </w:tblPr>
    <w:tblStylePr w:type="fir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la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154">
    <w:name w:val="Light Shading Accent 3"/>
    <w:basedOn w:val="12"/>
    <w:qFormat/>
    <w:uiPriority w:val="60"/>
    <w:rPr>
      <w:color w:val="76923C"/>
    </w:rPr>
    <w:tblPr>
      <w:tblBorders>
        <w:top w:val="single" w:color="9BBB59" w:sz="8" w:space="0"/>
        <w:bottom w:val="single" w:color="9BBB59" w:sz="8" w:space="0"/>
      </w:tblBorders>
    </w:tblPr>
    <w:tblStylePr w:type="fir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la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155">
    <w:name w:val="Light Shading Accent 4"/>
    <w:basedOn w:val="12"/>
    <w:qFormat/>
    <w:uiPriority w:val="60"/>
    <w:rPr>
      <w:color w:val="5F497A"/>
    </w:rPr>
    <w:tblPr>
      <w:tblBorders>
        <w:top w:val="single" w:color="8064A2" w:sz="8" w:space="0"/>
        <w:bottom w:val="single" w:color="8064A2" w:sz="8" w:space="0"/>
      </w:tblBorders>
    </w:tblPr>
    <w:tblStylePr w:type="fir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la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156">
    <w:name w:val="Light Shading Accent 5"/>
    <w:basedOn w:val="12"/>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157">
    <w:name w:val="Light Shading Accent 6"/>
    <w:basedOn w:val="12"/>
    <w:qFormat/>
    <w:uiPriority w:val="60"/>
    <w:rPr>
      <w:color w:val="E36C0A"/>
    </w:rPr>
    <w:tblPr>
      <w:tblBorders>
        <w:top w:val="single" w:color="F79646" w:sz="8" w:space="0"/>
        <w:bottom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la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158">
    <w:name w:val="Light List"/>
    <w:basedOn w:val="12"/>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59">
    <w:name w:val="Light List Accent 1"/>
    <w:basedOn w:val="12"/>
    <w:qFormat/>
    <w:uiPriority w:val="61"/>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160">
    <w:name w:val="Light List Accent 2"/>
    <w:basedOn w:val="12"/>
    <w:qFormat/>
    <w:uiPriority w:val="61"/>
    <w:tblPr>
      <w:tblBorders>
        <w:top w:val="single" w:color="C0504D" w:sz="8" w:space="0"/>
        <w:left w:val="single" w:color="C0504D" w:sz="8" w:space="0"/>
        <w:bottom w:val="single" w:color="C0504D" w:sz="8" w:space="0"/>
        <w:right w:val="single" w:color="C0504D" w:sz="8" w:space="0"/>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tcBorders>
      </w:tcPr>
    </w:tblStylePr>
    <w:tblStylePr w:type="firstCol">
      <w:rPr>
        <w:b/>
        <w:bCs/>
      </w:rPr>
    </w:tblStylePr>
    <w:tblStylePr w:type="lastCol">
      <w:rPr>
        <w:b/>
        <w:bCs/>
      </w:rPr>
    </w:tblStylePr>
    <w:tblStylePr w:type="band1Vert">
      <w:tblPr/>
      <w:tcPr>
        <w:tcBorders>
          <w:top w:val="single" w:color="C0504D" w:sz="8" w:space="0"/>
          <w:left w:val="single" w:color="C0504D" w:sz="8" w:space="0"/>
          <w:bottom w:val="single" w:color="C0504D" w:sz="8" w:space="0"/>
          <w:right w:val="single" w:color="C0504D" w:sz="8" w:space="0"/>
        </w:tcBorders>
      </w:tcPr>
    </w:tblStylePr>
    <w:tblStylePr w:type="band1Horz">
      <w:tblPr/>
      <w:tcPr>
        <w:tcBorders>
          <w:top w:val="single" w:color="C0504D" w:sz="8" w:space="0"/>
          <w:left w:val="single" w:color="C0504D" w:sz="8" w:space="0"/>
          <w:bottom w:val="single" w:color="C0504D" w:sz="8" w:space="0"/>
          <w:right w:val="single" w:color="C0504D" w:sz="8" w:space="0"/>
        </w:tcBorders>
      </w:tcPr>
    </w:tblStylePr>
  </w:style>
  <w:style w:type="table" w:styleId="161">
    <w:name w:val="Light List Accent 3"/>
    <w:basedOn w:val="12"/>
    <w:qFormat/>
    <w:uiPriority w:val="61"/>
    <w:tblPr>
      <w:tblBorders>
        <w:top w:val="single" w:color="9BBB59" w:sz="8" w:space="0"/>
        <w:left w:val="single" w:color="9BBB59" w:sz="8" w:space="0"/>
        <w:bottom w:val="single" w:color="9BBB59" w:sz="8" w:space="0"/>
        <w:right w:val="single" w:color="9BBB59" w:sz="8" w:space="0"/>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tcBorders>
      </w:tcPr>
    </w:tblStylePr>
    <w:tblStylePr w:type="firstCol">
      <w:rPr>
        <w:b/>
        <w:bCs/>
      </w:rPr>
    </w:tblStylePr>
    <w:tblStylePr w:type="lastCol">
      <w:rPr>
        <w:b/>
        <w:bCs/>
      </w:rPr>
    </w:tblStylePr>
    <w:tblStylePr w:type="band1Vert">
      <w:tblPr/>
      <w:tcPr>
        <w:tcBorders>
          <w:top w:val="single" w:color="9BBB59" w:sz="8" w:space="0"/>
          <w:left w:val="single" w:color="9BBB59" w:sz="8" w:space="0"/>
          <w:bottom w:val="single" w:color="9BBB59" w:sz="8" w:space="0"/>
          <w:right w:val="single" w:color="9BBB59" w:sz="8" w:space="0"/>
        </w:tcBorders>
      </w:tcPr>
    </w:tblStylePr>
    <w:tblStylePr w:type="band1Horz">
      <w:tblPr/>
      <w:tcPr>
        <w:tcBorders>
          <w:top w:val="single" w:color="9BBB59" w:sz="8" w:space="0"/>
          <w:left w:val="single" w:color="9BBB59" w:sz="8" w:space="0"/>
          <w:bottom w:val="single" w:color="9BBB59" w:sz="8" w:space="0"/>
          <w:right w:val="single" w:color="9BBB59" w:sz="8" w:space="0"/>
        </w:tcBorders>
      </w:tcPr>
    </w:tblStylePr>
  </w:style>
  <w:style w:type="table" w:styleId="162">
    <w:name w:val="Light List Accent 4"/>
    <w:basedOn w:val="12"/>
    <w:qFormat/>
    <w:uiPriority w:val="61"/>
    <w:tblPr>
      <w:tblBorders>
        <w:top w:val="single" w:color="8064A2" w:sz="8" w:space="0"/>
        <w:left w:val="single" w:color="8064A2" w:sz="8" w:space="0"/>
        <w:bottom w:val="single" w:color="8064A2" w:sz="8" w:space="0"/>
        <w:right w:val="single" w:color="8064A2" w:sz="8" w:space="0"/>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tcBorders>
      </w:tcPr>
    </w:tblStylePr>
    <w:tblStylePr w:type="firstCol">
      <w:rPr>
        <w:b/>
        <w:bCs/>
      </w:rPr>
    </w:tblStylePr>
    <w:tblStylePr w:type="lastCol">
      <w:rPr>
        <w:b/>
        <w:bCs/>
      </w:rPr>
    </w:tblStylePr>
    <w:tblStylePr w:type="band1Vert">
      <w:tblPr/>
      <w:tcPr>
        <w:tcBorders>
          <w:top w:val="single" w:color="8064A2" w:sz="8" w:space="0"/>
          <w:left w:val="single" w:color="8064A2" w:sz="8" w:space="0"/>
          <w:bottom w:val="single" w:color="8064A2" w:sz="8" w:space="0"/>
          <w:right w:val="single" w:color="8064A2" w:sz="8" w:space="0"/>
        </w:tcBorders>
      </w:tcPr>
    </w:tblStylePr>
    <w:tblStylePr w:type="band1Horz">
      <w:tblPr/>
      <w:tcPr>
        <w:tcBorders>
          <w:top w:val="single" w:color="8064A2" w:sz="8" w:space="0"/>
          <w:left w:val="single" w:color="8064A2" w:sz="8" w:space="0"/>
          <w:bottom w:val="single" w:color="8064A2" w:sz="8" w:space="0"/>
          <w:right w:val="single" w:color="8064A2" w:sz="8" w:space="0"/>
        </w:tcBorders>
      </w:tcPr>
    </w:tblStylePr>
  </w:style>
  <w:style w:type="table" w:styleId="163">
    <w:name w:val="Light List Accent 5"/>
    <w:basedOn w:val="12"/>
    <w:qFormat/>
    <w:uiPriority w:val="61"/>
    <w:tblPr>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164">
    <w:name w:val="Light List Accent 6"/>
    <w:basedOn w:val="12"/>
    <w:qFormat/>
    <w:uiPriority w:val="61"/>
    <w:tblPr>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165">
    <w:name w:val="Light Grid"/>
    <w:basedOn w:val="12"/>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cs="Times New Roman"/>
        <w:b/>
        <w:bCs/>
      </w:rPr>
      <w:tblPr/>
      <w:tcPr>
        <w:tcBorders>
          <w:top w:val="single" w:color="000000" w:sz="8" w:space="0"/>
          <w:left w:val="single" w:color="000000" w:sz="18" w:space="0"/>
          <w:bottom w:val="single" w:color="000000" w:sz="8" w:space="0"/>
          <w:right w:val="single" w:color="000000" w:sz="8" w:space="0"/>
          <w:insideH w:val="nil"/>
          <w:insideV w:val="single" w:sz="8" w:space="0"/>
        </w:tcBorders>
      </w:tcPr>
    </w:tblStylePr>
    <w:tblStylePr w:type="lastRow">
      <w:pPr>
        <w:spacing w:before="0" w:after="0" w:line="240" w:lineRule="auto"/>
      </w:pPr>
      <w:rPr>
        <w:rFonts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66">
    <w:name w:val="Light Grid Accent 1"/>
    <w:basedOn w:val="12"/>
    <w:qFormat/>
    <w:uiPriority w:val="62"/>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blStylePr w:type="firstRow">
      <w:pPr>
        <w:spacing w:before="0" w:after="0" w:line="240" w:lineRule="auto"/>
      </w:pPr>
      <w:rPr>
        <w:rFonts w:cs="Times New Roman"/>
        <w:b/>
        <w:bCs/>
      </w:rPr>
      <w:tblPr/>
      <w:tcPr>
        <w:tcBorders>
          <w:top w:val="single" w:color="4F81BD" w:sz="8" w:space="0"/>
          <w:left w:val="single" w:color="4F81BD" w:sz="18" w:space="0"/>
          <w:bottom w:val="single" w:color="4F81BD" w:sz="8" w:space="0"/>
          <w:right w:val="single" w:color="4F81BD" w:sz="8" w:space="0"/>
          <w:insideH w:val="nil"/>
          <w:insideV w:val="single" w:sz="8" w:space="0"/>
        </w:tcBorders>
      </w:tcPr>
    </w:tblStylePr>
    <w:tblStylePr w:type="lastRow">
      <w:pPr>
        <w:spacing w:before="0" w:after="0" w:line="240" w:lineRule="auto"/>
      </w:pPr>
      <w:rPr>
        <w:rFonts w:cs="Times New Roman"/>
        <w:b/>
        <w:bCs/>
      </w:rPr>
      <w:tbl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4F81BD" w:sz="8" w:space="0"/>
          <w:left w:val="single" w:color="4F81BD" w:sz="8" w:space="0"/>
          <w:bottom w:val="single" w:color="4F81BD" w:sz="8" w:space="0"/>
          <w:right w:val="single" w:color="4F81BD" w:sz="8" w:space="0"/>
        </w:tcBorders>
      </w:tcPr>
    </w:tblStylePr>
    <w:tblStylePr w:type="band1Vert">
      <w:tblPr/>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blPr/>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blPr/>
      <w:tcPr>
        <w:tcBorders>
          <w:top w:val="single" w:color="4F81BD" w:sz="8" w:space="0"/>
          <w:left w:val="single" w:color="4F81BD" w:sz="8" w:space="0"/>
          <w:bottom w:val="single" w:color="4F81BD" w:sz="8" w:space="0"/>
          <w:right w:val="single" w:color="4F81BD" w:sz="8" w:space="0"/>
          <w:insideV w:val="single" w:sz="8" w:space="0"/>
        </w:tcBorders>
      </w:tcPr>
    </w:tblStylePr>
  </w:style>
  <w:style w:type="table" w:styleId="167">
    <w:name w:val="Light Grid Accent 2"/>
    <w:basedOn w:val="12"/>
    <w:qFormat/>
    <w:uiPriority w:val="62"/>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blStylePr w:type="firstRow">
      <w:pPr>
        <w:spacing w:before="0" w:after="0" w:line="240" w:lineRule="auto"/>
      </w:pPr>
      <w:rPr>
        <w:rFonts w:cs="Times New Roman"/>
        <w:b/>
        <w:bCs/>
      </w:rPr>
      <w:tblPr/>
      <w:tcPr>
        <w:tcBorders>
          <w:top w:val="single" w:color="C0504D" w:sz="8" w:space="0"/>
          <w:left w:val="single" w:color="C0504D" w:sz="18" w:space="0"/>
          <w:bottom w:val="single" w:color="C0504D" w:sz="8" w:space="0"/>
          <w:right w:val="single" w:color="C0504D" w:sz="8" w:space="0"/>
          <w:insideH w:val="nil"/>
          <w:insideV w:val="single" w:sz="8" w:space="0"/>
        </w:tcBorders>
      </w:tcPr>
    </w:tblStylePr>
    <w:tblStylePr w:type="lastRow">
      <w:pPr>
        <w:spacing w:before="0" w:after="0" w:line="240" w:lineRule="auto"/>
      </w:pPr>
      <w:rPr>
        <w:rFonts w:cs="Times New Roman"/>
        <w:b/>
        <w:bCs/>
      </w:rPr>
      <w:tblPr/>
      <w:tcPr>
        <w:tcBorders>
          <w:top w:val="double" w:color="C0504D" w:sz="6" w:space="0"/>
          <w:left w:val="single" w:color="C0504D" w:sz="8" w:space="0"/>
          <w:bottom w:val="single" w:color="C0504D" w:sz="8" w:space="0"/>
          <w:right w:val="single" w:color="C0504D"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C0504D" w:sz="8" w:space="0"/>
          <w:left w:val="single" w:color="C0504D" w:sz="8" w:space="0"/>
          <w:bottom w:val="single" w:color="C0504D" w:sz="8" w:space="0"/>
          <w:right w:val="single" w:color="C0504D" w:sz="8" w:space="0"/>
        </w:tcBorders>
      </w:tcPr>
    </w:tblStylePr>
    <w:tblStylePr w:type="band1Vert">
      <w:tblPr/>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V w:val="single" w:sz="8" w:space="0"/>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V w:val="single" w:sz="8" w:space="0"/>
        </w:tcBorders>
      </w:tcPr>
    </w:tblStylePr>
  </w:style>
  <w:style w:type="table" w:styleId="168">
    <w:name w:val="Light Grid Accent 3"/>
    <w:basedOn w:val="12"/>
    <w:qFormat/>
    <w:uiPriority w:val="62"/>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blStylePr w:type="firstRow">
      <w:pPr>
        <w:spacing w:before="0" w:after="0" w:line="240" w:lineRule="auto"/>
      </w:pPr>
      <w:rPr>
        <w:rFonts w:cs="Times New Roman"/>
        <w:b/>
        <w:bCs/>
      </w:rPr>
      <w:tblPr/>
      <w:tcPr>
        <w:tcBorders>
          <w:top w:val="single" w:color="9BBB59" w:sz="8" w:space="0"/>
          <w:left w:val="single" w:color="9BBB59" w:sz="18" w:space="0"/>
          <w:bottom w:val="single" w:color="9BBB59" w:sz="8" w:space="0"/>
          <w:right w:val="single" w:color="9BBB59" w:sz="8" w:space="0"/>
          <w:insideH w:val="nil"/>
          <w:insideV w:val="single" w:sz="8" w:space="0"/>
        </w:tcBorders>
      </w:tcPr>
    </w:tblStylePr>
    <w:tblStylePr w:type="lastRow">
      <w:pPr>
        <w:spacing w:before="0" w:after="0" w:line="240" w:lineRule="auto"/>
      </w:pPr>
      <w:rPr>
        <w:rFonts w:cs="Times New Roman"/>
        <w:b/>
        <w:bCs/>
      </w:rPr>
      <w:tblPr/>
      <w:tcPr>
        <w:tcBorders>
          <w:top w:val="double" w:color="9BBB59" w:sz="6" w:space="0"/>
          <w:left w:val="single" w:color="9BBB59" w:sz="8" w:space="0"/>
          <w:bottom w:val="single" w:color="9BBB59" w:sz="8" w:space="0"/>
          <w:right w:val="single" w:color="9BBB59"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sz="8" w:space="0"/>
        </w:tcBorders>
      </w:tcPr>
    </w:tblStylePr>
  </w:style>
  <w:style w:type="table" w:styleId="169">
    <w:name w:val="Light Grid Accent 4"/>
    <w:basedOn w:val="12"/>
    <w:qFormat/>
    <w:uiPriority w:val="62"/>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blStylePr w:type="firstRow">
      <w:pPr>
        <w:spacing w:before="0" w:after="0" w:line="240" w:lineRule="auto"/>
      </w:pPr>
      <w:rPr>
        <w:rFonts w:cs="Times New Roman"/>
        <w:b/>
        <w:bCs/>
      </w:rPr>
      <w:tblPr/>
      <w:tcPr>
        <w:tcBorders>
          <w:top w:val="single" w:color="8064A2" w:sz="8" w:space="0"/>
          <w:left w:val="single" w:color="8064A2" w:sz="18" w:space="0"/>
          <w:bottom w:val="single" w:color="8064A2" w:sz="8" w:space="0"/>
          <w:right w:val="single" w:color="8064A2" w:sz="8" w:space="0"/>
          <w:insideH w:val="nil"/>
          <w:insideV w:val="single" w:sz="8" w:space="0"/>
        </w:tcBorders>
      </w:tcPr>
    </w:tblStylePr>
    <w:tblStylePr w:type="lastRow">
      <w:pPr>
        <w:spacing w:before="0" w:after="0" w:line="240" w:lineRule="auto"/>
      </w:pPr>
      <w:rPr>
        <w:rFonts w:cs="Times New Roman"/>
        <w:b/>
        <w:bCs/>
      </w:rPr>
      <w:tblPr/>
      <w:tcPr>
        <w:tcBorders>
          <w:top w:val="double" w:color="8064A2" w:sz="6" w:space="0"/>
          <w:left w:val="single" w:color="8064A2" w:sz="8" w:space="0"/>
          <w:bottom w:val="single" w:color="8064A2" w:sz="8" w:space="0"/>
          <w:right w:val="single" w:color="8064A2"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8064A2" w:sz="8" w:space="0"/>
          <w:left w:val="single" w:color="8064A2" w:sz="8" w:space="0"/>
          <w:bottom w:val="single" w:color="8064A2" w:sz="8" w:space="0"/>
          <w:right w:val="single" w:color="8064A2" w:sz="8" w:space="0"/>
        </w:tcBorders>
      </w:tcPr>
    </w:tblStylePr>
    <w:tblStylePr w:type="band1Vert">
      <w:tblPr/>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V w:val="single" w:sz="8" w:space="0"/>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V w:val="single" w:sz="8" w:space="0"/>
        </w:tcBorders>
      </w:tcPr>
    </w:tblStylePr>
  </w:style>
  <w:style w:type="table" w:styleId="170">
    <w:name w:val="Light Grid Accent 5"/>
    <w:basedOn w:val="12"/>
    <w:qFormat/>
    <w:uiPriority w:val="62"/>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blStylePr w:type="firstRow">
      <w:pPr>
        <w:spacing w:before="0" w:after="0" w:line="240" w:lineRule="auto"/>
      </w:pPr>
      <w:rPr>
        <w:rFonts w:cs="Times New Roman"/>
        <w:b/>
        <w:bCs/>
      </w:rPr>
      <w:tblPr/>
      <w:tcPr>
        <w:tcBorders>
          <w:top w:val="single" w:color="4BACC6" w:sz="8" w:space="0"/>
          <w:left w:val="single" w:color="4BACC6" w:sz="18" w:space="0"/>
          <w:bottom w:val="single" w:color="4BACC6" w:sz="8" w:space="0"/>
          <w:right w:val="single" w:color="4BACC6" w:sz="8" w:space="0"/>
          <w:insideH w:val="nil"/>
          <w:insideV w:val="single" w:sz="8" w:space="0"/>
        </w:tcBorders>
      </w:tcPr>
    </w:tblStylePr>
    <w:tblStylePr w:type="lastRow">
      <w:pPr>
        <w:spacing w:before="0" w:after="0" w:line="240" w:lineRule="auto"/>
      </w:pPr>
      <w:rPr>
        <w:rFonts w:cs="Times New Roman"/>
        <w:b/>
        <w:bCs/>
      </w:rPr>
      <w:tbl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V w:val="single" w:sz="8" w:space="0"/>
        </w:tcBorders>
      </w:tcPr>
    </w:tblStylePr>
  </w:style>
  <w:style w:type="table" w:styleId="171">
    <w:name w:val="Light Grid Accent 6"/>
    <w:basedOn w:val="12"/>
    <w:qFormat/>
    <w:uiPriority w:val="62"/>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rFonts w:cs="Times New Roman"/>
        <w:b/>
        <w:bCs/>
      </w:rPr>
      <w:tblPr/>
      <w:tcPr>
        <w:tcBorders>
          <w:top w:val="single" w:color="F79646" w:sz="8" w:space="0"/>
          <w:left w:val="single" w:color="F79646" w:sz="18" w:space="0"/>
          <w:bottom w:val="single" w:color="F79646" w:sz="8" w:space="0"/>
          <w:right w:val="single" w:color="F79646" w:sz="8" w:space="0"/>
          <w:insideH w:val="nil"/>
          <w:insideV w:val="single" w:sz="8" w:space="0"/>
        </w:tcBorders>
      </w:tcPr>
    </w:tblStylePr>
    <w:tblStylePr w:type="lastRow">
      <w:pPr>
        <w:spacing w:before="0" w:after="0" w:line="240" w:lineRule="auto"/>
      </w:pPr>
      <w:rPr>
        <w:rFonts w:cs="Times New Roman"/>
        <w:b/>
        <w:bCs/>
      </w:rPr>
      <w:tbl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cs="Times New Roman"/>
        <w:b/>
        <w:bCs/>
      </w:rPr>
    </w:tblStylePr>
    <w:tblStylePr w:type="lastCol">
      <w:rPr>
        <w:rFonts w:cs="Times New Roman"/>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styleId="172">
    <w:name w:val="Medium Shading 1"/>
    <w:basedOn w:val="12"/>
    <w:qFormat/>
    <w:uiPriority w:val="63"/>
    <w:tblPr>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color w:val="FFFFFF"/>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73">
    <w:name w:val="Medium Shading 1 Accent 1"/>
    <w:basedOn w:val="12"/>
    <w:qFormat/>
    <w:uiPriority w:val="63"/>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bl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bl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74">
    <w:name w:val="Medium Shading 1 Accent 2"/>
    <w:basedOn w:val="12"/>
    <w:qFormat/>
    <w:uiPriority w:val="63"/>
    <w:tblPr>
      <w:tblBorders>
        <w:top w:val="single" w:color="CF7B79" w:sz="8" w:space="0"/>
        <w:left w:val="single" w:color="CF7B79" w:sz="8" w:space="0"/>
        <w:bottom w:val="single" w:color="CF7B79" w:sz="8" w:space="0"/>
        <w:right w:val="single" w:color="CF7B79" w:sz="8" w:space="0"/>
        <w:insideH w:val="single" w:color="CF7B79" w:sz="8" w:space="0"/>
      </w:tblBorders>
    </w:tblPr>
    <w:tblStylePr w:type="firstRow">
      <w:pPr>
        <w:spacing w:before="0" w:after="0" w:line="240" w:lineRule="auto"/>
      </w:pPr>
      <w:rPr>
        <w:b/>
        <w:bCs/>
        <w:color w:val="FFFFFF"/>
      </w:rPr>
      <w:tblPr/>
      <w:tcPr>
        <w:tcBorders>
          <w:top w:val="single" w:color="CF7B79" w:sz="8" w:space="0"/>
          <w:left w:val="single" w:color="CF7B79" w:sz="8" w:space="0"/>
          <w:bottom w:val="single" w:color="CF7B79" w:sz="8" w:space="0"/>
          <w:right w:val="single" w:color="CF7B79" w:sz="8" w:space="0"/>
          <w:insideH w:val="nil"/>
          <w:insideV w:val="nil"/>
        </w:tcBorders>
        <w:shd w:val="clear" w:color="auto" w:fill="C0504D"/>
      </w:tcPr>
    </w:tblStylePr>
    <w:tblStylePr w:type="lastRow">
      <w:pPr>
        <w:spacing w:before="0" w:after="0" w:line="240" w:lineRule="auto"/>
      </w:pPr>
      <w:rPr>
        <w:b/>
        <w:bCs/>
      </w:rPr>
      <w:tblPr/>
      <w:tcPr>
        <w:tcBorders>
          <w:top w:val="double" w:color="CF7B79" w:sz="6" w:space="0"/>
          <w:left w:val="single" w:color="CF7B79" w:sz="8" w:space="0"/>
          <w:bottom w:val="single" w:color="CF7B79" w:sz="8" w:space="0"/>
          <w:right w:val="single" w:color="CF7B79" w:sz="8" w:space="0"/>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75">
    <w:name w:val="Medium Shading 1 Accent 3"/>
    <w:basedOn w:val="12"/>
    <w:qFormat/>
    <w:uiPriority w:val="63"/>
    <w:tblPr>
      <w:tblBorders>
        <w:top w:val="single" w:color="B3CC82" w:sz="8" w:space="0"/>
        <w:left w:val="single" w:color="B3CC82" w:sz="8" w:space="0"/>
        <w:bottom w:val="single" w:color="B3CC82" w:sz="8" w:space="0"/>
        <w:right w:val="single" w:color="B3CC82" w:sz="8" w:space="0"/>
        <w:insideH w:val="single" w:color="B3CC82" w:sz="8" w:space="0"/>
      </w:tblBorders>
    </w:tblPr>
    <w:tblStylePr w:type="firstRow">
      <w:pPr>
        <w:spacing w:before="0" w:after="0" w:line="240" w:lineRule="auto"/>
      </w:pPr>
      <w:rPr>
        <w:b/>
        <w:bCs/>
        <w:color w:val="FFFFFF"/>
      </w:rPr>
      <w:tblPr/>
      <w:tcPr>
        <w:tcBorders>
          <w:top w:val="single" w:color="B3CC82" w:sz="8" w:space="0"/>
          <w:left w:val="single" w:color="B3CC82" w:sz="8" w:space="0"/>
          <w:bottom w:val="single" w:color="B3CC82" w:sz="8" w:space="0"/>
          <w:right w:val="single" w:color="B3CC82" w:sz="8" w:space="0"/>
          <w:insideH w:val="nil"/>
          <w:insideV w:val="nil"/>
        </w:tcBorders>
        <w:shd w:val="clear" w:color="auto" w:fill="9BBB59"/>
      </w:tcPr>
    </w:tblStylePr>
    <w:tblStylePr w:type="lastRow">
      <w:pPr>
        <w:spacing w:before="0" w:after="0" w:line="240" w:lineRule="auto"/>
      </w:pPr>
      <w:rPr>
        <w:b/>
        <w:bCs/>
      </w:rPr>
      <w:tblPr/>
      <w:tcPr>
        <w:tcBorders>
          <w:top w:val="double" w:color="B3CC82" w:sz="6" w:space="0"/>
          <w:left w:val="single" w:color="B3CC82" w:sz="8" w:space="0"/>
          <w:bottom w:val="single" w:color="B3CC82" w:sz="8" w:space="0"/>
          <w:right w:val="single" w:color="B3CC82" w:sz="8" w:space="0"/>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76">
    <w:name w:val="Medium Shading 1 Accent 4"/>
    <w:basedOn w:val="12"/>
    <w:qFormat/>
    <w:uiPriority w:val="63"/>
    <w:tblPr>
      <w:tblBorders>
        <w:top w:val="single" w:color="9F8AB9" w:sz="8" w:space="0"/>
        <w:left w:val="single" w:color="9F8AB9" w:sz="8" w:space="0"/>
        <w:bottom w:val="single" w:color="9F8AB9" w:sz="8" w:space="0"/>
        <w:right w:val="single" w:color="9F8AB9" w:sz="8" w:space="0"/>
        <w:insideH w:val="single" w:color="9F8AB9" w:sz="8" w:space="0"/>
      </w:tblBorders>
    </w:tblPr>
    <w:tblStylePr w:type="firstRow">
      <w:pPr>
        <w:spacing w:before="0" w:after="0" w:line="240" w:lineRule="auto"/>
      </w:pPr>
      <w:rPr>
        <w:b/>
        <w:bCs/>
        <w:color w:val="FFFFFF"/>
      </w:rPr>
      <w:tbl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bl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77">
    <w:name w:val="Medium Shading 1 Accent 5"/>
    <w:basedOn w:val="12"/>
    <w:qFormat/>
    <w:uiPriority w:val="63"/>
    <w:tblPr>
      <w:tblBorders>
        <w:top w:val="single" w:color="78C0D4" w:sz="8" w:space="0"/>
        <w:left w:val="single" w:color="78C0D4" w:sz="8" w:space="0"/>
        <w:bottom w:val="single" w:color="78C0D4" w:sz="8" w:space="0"/>
        <w:right w:val="single" w:color="78C0D4" w:sz="8" w:space="0"/>
        <w:insideH w:val="single" w:color="78C0D4" w:sz="8" w:space="0"/>
      </w:tblBorders>
    </w:tblPr>
    <w:tblStylePr w:type="firstRow">
      <w:pPr>
        <w:spacing w:before="0" w:after="0" w:line="240" w:lineRule="auto"/>
      </w:pPr>
      <w:rPr>
        <w:b/>
        <w:bCs/>
        <w:color w:val="FFFFFF"/>
      </w:rPr>
      <w:tbl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bl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78">
    <w:name w:val="Medium Shading 1 Accent 6"/>
    <w:basedOn w:val="12"/>
    <w:qFormat/>
    <w:uiPriority w:val="63"/>
    <w:tblPr>
      <w:tblBorders>
        <w:top w:val="single" w:color="F9B074" w:sz="8" w:space="0"/>
        <w:left w:val="single" w:color="F9B074" w:sz="8" w:space="0"/>
        <w:bottom w:val="single" w:color="F9B074" w:sz="8" w:space="0"/>
        <w:right w:val="single" w:color="F9B074" w:sz="8" w:space="0"/>
        <w:insideH w:val="single" w:color="F9B074" w:sz="8" w:space="0"/>
      </w:tblBorders>
    </w:tblPr>
    <w:tblStylePr w:type="firstRow">
      <w:pPr>
        <w:spacing w:before="0" w:after="0" w:line="240" w:lineRule="auto"/>
      </w:pPr>
      <w:rPr>
        <w:b/>
        <w:bCs/>
        <w:color w:val="FFFFFF"/>
      </w:rPr>
      <w:tblPr/>
      <w:tcPr>
        <w:tcBorders>
          <w:top w:val="single" w:color="F9B074" w:sz="8" w:space="0"/>
          <w:left w:val="single" w:color="F9B074" w:sz="8" w:space="0"/>
          <w:bottom w:val="single" w:color="F9B074" w:sz="8" w:space="0"/>
          <w:right w:val="single" w:color="F9B074" w:sz="8" w:space="0"/>
          <w:insideH w:val="nil"/>
          <w:insideV w:val="nil"/>
        </w:tcBorders>
        <w:shd w:val="clear" w:color="auto" w:fill="F79646"/>
      </w:tcPr>
    </w:tblStylePr>
    <w:tblStylePr w:type="lastRow">
      <w:pPr>
        <w:spacing w:before="0" w:after="0" w:line="240" w:lineRule="auto"/>
      </w:pPr>
      <w:rPr>
        <w:b/>
        <w:bCs/>
      </w:rPr>
      <w:tblPr/>
      <w:tcPr>
        <w:tcBorders>
          <w:top w:val="double" w:color="F9B074" w:sz="6" w:space="0"/>
          <w:left w:val="single" w:color="F9B074" w:sz="8" w:space="0"/>
          <w:bottom w:val="single" w:color="F9B074" w:sz="8" w:space="0"/>
          <w:right w:val="single" w:color="F9B074" w:sz="8" w:space="0"/>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179">
    <w:name w:val="Medium Shading 2"/>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0">
    <w:name w:val="Medium Shading 2 Accent 1"/>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1">
    <w:name w:val="Medium Shading 2 Accent 2"/>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2">
    <w:name w:val="Medium Shading 2 Accent 3"/>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3">
    <w:name w:val="Medium Shading 2 Accent 4"/>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4">
    <w:name w:val="Medium Shading 2 Accent 5"/>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5">
    <w:name w:val="Medium Shading 2 Accent 6"/>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86">
    <w:name w:val="Medium List 1"/>
    <w:basedOn w:val="12"/>
    <w:qFormat/>
    <w:uiPriority w:val="65"/>
    <w:rPr>
      <w:color w:val="000000"/>
    </w:rPr>
    <w:tblPr>
      <w:tblBorders>
        <w:top w:val="single" w:color="000000" w:sz="8" w:space="0"/>
        <w:bottom w:val="single" w:color="000000" w:sz="8" w:space="0"/>
      </w:tblBorders>
    </w:tblPr>
    <w:tblStylePr w:type="firstRow">
      <w:rPr>
        <w:rFonts w:cs="Times New Roman"/>
      </w:rPr>
      <w:tblPr/>
      <w:tcPr>
        <w:tcBorders>
          <w:top w:val="nil"/>
          <w:left w:val="single" w:color="000000" w:sz="8" w:space="0"/>
        </w:tcBorders>
      </w:tcPr>
    </w:tblStylePr>
    <w:tblStylePr w:type="lastRow">
      <w:rPr>
        <w:b/>
        <w:bCs/>
        <w:color w:val="1F497D"/>
      </w:rPr>
      <w:tblPr/>
      <w:tcPr>
        <w:tcBorders>
          <w:top w:val="single" w:color="000000" w:sz="8" w:space="0"/>
          <w:left w:val="single" w:color="000000" w:sz="8" w:space="0"/>
        </w:tcBorders>
      </w:tcPr>
    </w:tblStylePr>
    <w:tblStylePr w:type="firstCol">
      <w:rPr>
        <w:b/>
        <w:bCs/>
      </w:rPr>
    </w:tblStylePr>
    <w:tblStylePr w:type="lastCol">
      <w:rPr>
        <w:b/>
        <w:bCs/>
      </w:rPr>
      <w:tblPr/>
      <w:tcPr>
        <w:tcBorders>
          <w:top w:val="single" w:color="000000" w:sz="8" w:space="0"/>
          <w:left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187">
    <w:name w:val="Medium List 1 Accent 1"/>
    <w:basedOn w:val="12"/>
    <w:qFormat/>
    <w:uiPriority w:val="65"/>
    <w:rPr>
      <w:color w:val="000000"/>
    </w:rPr>
    <w:tblPr>
      <w:tblBorders>
        <w:top w:val="single" w:color="4F81BD" w:sz="8" w:space="0"/>
        <w:bottom w:val="single" w:color="4F81BD" w:sz="8" w:space="0"/>
      </w:tblBorders>
    </w:tblPr>
    <w:tblStylePr w:type="firstRow">
      <w:rPr>
        <w:rFonts w:cs="Times New Roman"/>
      </w:rPr>
      <w:tblPr/>
      <w:tcPr>
        <w:tcBorders>
          <w:top w:val="nil"/>
          <w:left w:val="single" w:color="4F81BD" w:sz="8" w:space="0"/>
        </w:tcBorders>
      </w:tcPr>
    </w:tblStylePr>
    <w:tblStylePr w:type="lastRow">
      <w:rPr>
        <w:b/>
        <w:bCs/>
        <w:color w:val="1F497D"/>
      </w:rPr>
      <w:tblPr/>
      <w:tcPr>
        <w:tcBorders>
          <w:top w:val="single" w:color="4F81BD" w:sz="8" w:space="0"/>
          <w:left w:val="single" w:color="4F81BD" w:sz="8" w:space="0"/>
        </w:tcBorders>
      </w:tcPr>
    </w:tblStylePr>
    <w:tblStylePr w:type="firstCol">
      <w:rPr>
        <w:b/>
        <w:bCs/>
      </w:rPr>
    </w:tblStylePr>
    <w:tblStylePr w:type="lastCol">
      <w:rPr>
        <w:b/>
        <w:bCs/>
      </w:rPr>
      <w:tblPr/>
      <w:tcPr>
        <w:tcBorders>
          <w:top w:val="single" w:color="4F81BD" w:sz="8" w:space="0"/>
          <w:left w:val="single" w:color="4F81BD" w:sz="8" w:space="0"/>
        </w:tcBorders>
      </w:tcPr>
    </w:tblStylePr>
    <w:tblStylePr w:type="band1Vert">
      <w:tblPr/>
      <w:tcPr>
        <w:shd w:val="clear" w:color="auto" w:fill="D3DFEE"/>
      </w:tcPr>
    </w:tblStylePr>
    <w:tblStylePr w:type="band1Horz">
      <w:tblPr/>
      <w:tcPr>
        <w:shd w:val="clear" w:color="auto" w:fill="D3DFEE"/>
      </w:tcPr>
    </w:tblStylePr>
  </w:style>
  <w:style w:type="table" w:styleId="188">
    <w:name w:val="Medium List 1 Accent 2"/>
    <w:basedOn w:val="12"/>
    <w:qFormat/>
    <w:uiPriority w:val="65"/>
    <w:rPr>
      <w:color w:val="000000"/>
    </w:rPr>
    <w:tblPr>
      <w:tblBorders>
        <w:top w:val="single" w:color="C0504D" w:sz="8" w:space="0"/>
        <w:bottom w:val="single" w:color="C0504D" w:sz="8" w:space="0"/>
      </w:tblBorders>
    </w:tblPr>
    <w:tblStylePr w:type="firstRow">
      <w:rPr>
        <w:rFonts w:cs="Times New Roman"/>
      </w:rPr>
      <w:tblPr/>
      <w:tcPr>
        <w:tcBorders>
          <w:top w:val="nil"/>
          <w:left w:val="single" w:color="C0504D" w:sz="8" w:space="0"/>
        </w:tcBorders>
      </w:tcPr>
    </w:tblStylePr>
    <w:tblStylePr w:type="lastRow">
      <w:rPr>
        <w:b/>
        <w:bCs/>
        <w:color w:val="1F497D"/>
      </w:rPr>
      <w:tblPr/>
      <w:tcPr>
        <w:tcBorders>
          <w:top w:val="single" w:color="C0504D" w:sz="8" w:space="0"/>
          <w:left w:val="single" w:color="C0504D" w:sz="8" w:space="0"/>
        </w:tcBorders>
      </w:tcPr>
    </w:tblStylePr>
    <w:tblStylePr w:type="firstCol">
      <w:rPr>
        <w:b/>
        <w:bCs/>
      </w:rPr>
    </w:tblStylePr>
    <w:tblStylePr w:type="lastCol">
      <w:rPr>
        <w:b/>
        <w:bCs/>
      </w:rPr>
      <w:tblPr/>
      <w:tcPr>
        <w:tcBorders>
          <w:top w:val="single" w:color="C0504D" w:sz="8" w:space="0"/>
          <w:left w:val="single" w:color="C0504D" w:sz="8" w:space="0"/>
        </w:tcBorders>
      </w:tcPr>
    </w:tblStylePr>
    <w:tblStylePr w:type="band1Vert">
      <w:tblPr/>
      <w:tcPr>
        <w:shd w:val="clear" w:color="auto" w:fill="EFD3D2"/>
      </w:tcPr>
    </w:tblStylePr>
    <w:tblStylePr w:type="band1Horz">
      <w:tblPr/>
      <w:tcPr>
        <w:shd w:val="clear" w:color="auto" w:fill="EFD3D2"/>
      </w:tcPr>
    </w:tblStylePr>
  </w:style>
  <w:style w:type="table" w:styleId="189">
    <w:name w:val="Medium List 1 Accent 3"/>
    <w:basedOn w:val="12"/>
    <w:qFormat/>
    <w:uiPriority w:val="65"/>
    <w:rPr>
      <w:color w:val="000000"/>
    </w:rPr>
    <w:tblPr>
      <w:tblBorders>
        <w:top w:val="single" w:color="9BBB59" w:sz="8" w:space="0"/>
        <w:bottom w:val="single" w:color="9BBB59" w:sz="8" w:space="0"/>
      </w:tblBorders>
    </w:tblPr>
    <w:tblStylePr w:type="firstRow">
      <w:rPr>
        <w:rFonts w:cs="Times New Roman"/>
      </w:rPr>
      <w:tblPr/>
      <w:tcPr>
        <w:tcBorders>
          <w:top w:val="nil"/>
          <w:left w:val="single" w:color="9BBB59" w:sz="8" w:space="0"/>
        </w:tcBorders>
      </w:tcPr>
    </w:tblStylePr>
    <w:tblStylePr w:type="lastRow">
      <w:rPr>
        <w:b/>
        <w:bCs/>
        <w:color w:val="1F497D"/>
      </w:rPr>
      <w:tblPr/>
      <w:tcPr>
        <w:tcBorders>
          <w:top w:val="single" w:color="9BBB59" w:sz="8" w:space="0"/>
          <w:left w:val="single" w:color="9BBB59" w:sz="8" w:space="0"/>
        </w:tcBorders>
      </w:tcPr>
    </w:tblStylePr>
    <w:tblStylePr w:type="firstCol">
      <w:rPr>
        <w:b/>
        <w:bCs/>
      </w:rPr>
    </w:tblStylePr>
    <w:tblStylePr w:type="lastCol">
      <w:rPr>
        <w:b/>
        <w:bCs/>
      </w:rPr>
      <w:tblPr/>
      <w:tcPr>
        <w:tcBorders>
          <w:top w:val="single" w:color="9BBB59" w:sz="8" w:space="0"/>
          <w:left w:val="single" w:color="9BBB59" w:sz="8" w:space="0"/>
        </w:tcBorders>
      </w:tcPr>
    </w:tblStylePr>
    <w:tblStylePr w:type="band1Vert">
      <w:tblPr/>
      <w:tcPr>
        <w:shd w:val="clear" w:color="auto" w:fill="E6EED5"/>
      </w:tcPr>
    </w:tblStylePr>
    <w:tblStylePr w:type="band1Horz">
      <w:tblPr/>
      <w:tcPr>
        <w:shd w:val="clear" w:color="auto" w:fill="E6EED5"/>
      </w:tcPr>
    </w:tblStylePr>
  </w:style>
  <w:style w:type="table" w:styleId="190">
    <w:name w:val="Medium List 1 Accent 4"/>
    <w:basedOn w:val="12"/>
    <w:qFormat/>
    <w:uiPriority w:val="65"/>
    <w:rPr>
      <w:color w:val="000000"/>
    </w:rPr>
    <w:tblPr>
      <w:tblBorders>
        <w:top w:val="single" w:color="8064A2" w:sz="8" w:space="0"/>
        <w:bottom w:val="single" w:color="8064A2" w:sz="8" w:space="0"/>
      </w:tblBorders>
    </w:tblPr>
    <w:tblStylePr w:type="firstRow">
      <w:rPr>
        <w:rFonts w:cs="Times New Roman"/>
      </w:rPr>
      <w:tblPr/>
      <w:tcPr>
        <w:tcBorders>
          <w:top w:val="nil"/>
          <w:left w:val="single" w:color="8064A2" w:sz="8" w:space="0"/>
        </w:tcBorders>
      </w:tcPr>
    </w:tblStylePr>
    <w:tblStylePr w:type="lastRow">
      <w:rPr>
        <w:b/>
        <w:bCs/>
        <w:color w:val="1F497D"/>
      </w:rPr>
      <w:tblPr/>
      <w:tcPr>
        <w:tcBorders>
          <w:top w:val="single" w:color="8064A2" w:sz="8" w:space="0"/>
          <w:left w:val="single" w:color="8064A2" w:sz="8" w:space="0"/>
        </w:tcBorders>
      </w:tcPr>
    </w:tblStylePr>
    <w:tblStylePr w:type="firstCol">
      <w:rPr>
        <w:b/>
        <w:bCs/>
      </w:rPr>
    </w:tblStylePr>
    <w:tblStylePr w:type="lastCol">
      <w:rPr>
        <w:b/>
        <w:bCs/>
      </w:rPr>
      <w:tblPr/>
      <w:tcPr>
        <w:tcBorders>
          <w:top w:val="single" w:color="8064A2" w:sz="8" w:space="0"/>
          <w:left w:val="single" w:color="8064A2" w:sz="8" w:space="0"/>
        </w:tcBorders>
      </w:tcPr>
    </w:tblStylePr>
    <w:tblStylePr w:type="band1Vert">
      <w:tblPr/>
      <w:tcPr>
        <w:shd w:val="clear" w:color="auto" w:fill="DFD8E8"/>
      </w:tcPr>
    </w:tblStylePr>
    <w:tblStylePr w:type="band1Horz">
      <w:tblPr/>
      <w:tcPr>
        <w:shd w:val="clear" w:color="auto" w:fill="DFD8E8"/>
      </w:tcPr>
    </w:tblStylePr>
  </w:style>
  <w:style w:type="table" w:styleId="191">
    <w:name w:val="Medium List 1 Accent 5"/>
    <w:basedOn w:val="12"/>
    <w:qFormat/>
    <w:uiPriority w:val="65"/>
    <w:rPr>
      <w:color w:val="000000"/>
    </w:rPr>
    <w:tblPr>
      <w:tblBorders>
        <w:top w:val="single" w:color="4BACC6" w:sz="8" w:space="0"/>
        <w:bottom w:val="single" w:color="4BACC6" w:sz="8" w:space="0"/>
      </w:tblBorders>
    </w:tblPr>
    <w:tblStylePr w:type="firstRow">
      <w:rPr>
        <w:rFonts w:cs="Times New Roman"/>
      </w:rPr>
      <w:tblPr/>
      <w:tcPr>
        <w:tcBorders>
          <w:top w:val="nil"/>
          <w:left w:val="single" w:color="4BACC6" w:sz="8" w:space="0"/>
        </w:tcBorders>
      </w:tcPr>
    </w:tblStylePr>
    <w:tblStylePr w:type="lastRow">
      <w:rPr>
        <w:b/>
        <w:bCs/>
        <w:color w:val="1F497D"/>
      </w:rPr>
      <w:tblPr/>
      <w:tcPr>
        <w:tcBorders>
          <w:top w:val="single" w:color="4BACC6" w:sz="8" w:space="0"/>
          <w:left w:val="single" w:color="4BACC6" w:sz="8" w:space="0"/>
        </w:tcBorders>
      </w:tcPr>
    </w:tblStylePr>
    <w:tblStylePr w:type="firstCol">
      <w:rPr>
        <w:b/>
        <w:bCs/>
      </w:rPr>
    </w:tblStylePr>
    <w:tblStylePr w:type="lastCol">
      <w:rPr>
        <w:b/>
        <w:bCs/>
      </w:rPr>
      <w:tblPr/>
      <w:tcPr>
        <w:tcBorders>
          <w:top w:val="single" w:color="4BACC6" w:sz="8" w:space="0"/>
          <w:left w:val="single" w:color="4BACC6" w:sz="8" w:space="0"/>
        </w:tcBorders>
      </w:tcPr>
    </w:tblStylePr>
    <w:tblStylePr w:type="band1Vert">
      <w:tblPr/>
      <w:tcPr>
        <w:shd w:val="clear" w:color="auto" w:fill="D2EAF1"/>
      </w:tcPr>
    </w:tblStylePr>
    <w:tblStylePr w:type="band1Horz">
      <w:tblPr/>
      <w:tcPr>
        <w:shd w:val="clear" w:color="auto" w:fill="D2EAF1"/>
      </w:tcPr>
    </w:tblStylePr>
  </w:style>
  <w:style w:type="table" w:styleId="192">
    <w:name w:val="Medium List 1 Accent 6"/>
    <w:basedOn w:val="12"/>
    <w:qFormat/>
    <w:uiPriority w:val="65"/>
    <w:rPr>
      <w:color w:val="000000"/>
    </w:rPr>
    <w:tblPr>
      <w:tblBorders>
        <w:top w:val="single" w:color="F79646" w:sz="8" w:space="0"/>
        <w:bottom w:val="single" w:color="F79646" w:sz="8" w:space="0"/>
      </w:tblBorders>
    </w:tblPr>
    <w:tblStylePr w:type="firstRow">
      <w:rPr>
        <w:rFonts w:cs="Times New Roman"/>
      </w:rPr>
      <w:tblPr/>
      <w:tcPr>
        <w:tcBorders>
          <w:top w:val="nil"/>
          <w:left w:val="single" w:color="F79646" w:sz="8" w:space="0"/>
        </w:tcBorders>
      </w:tcPr>
    </w:tblStylePr>
    <w:tblStylePr w:type="lastRow">
      <w:rPr>
        <w:b/>
        <w:bCs/>
        <w:color w:val="1F497D"/>
      </w:rPr>
      <w:tblPr/>
      <w:tcPr>
        <w:tcBorders>
          <w:top w:val="single" w:color="F79646" w:sz="8" w:space="0"/>
          <w:left w:val="single" w:color="F79646" w:sz="8" w:space="0"/>
        </w:tcBorders>
      </w:tcPr>
    </w:tblStylePr>
    <w:tblStylePr w:type="firstCol">
      <w:rPr>
        <w:b/>
        <w:bCs/>
      </w:rPr>
    </w:tblStylePr>
    <w:tblStylePr w:type="lastCol">
      <w:rPr>
        <w:b/>
        <w:bCs/>
      </w:rPr>
      <w:tblPr/>
      <w:tcPr>
        <w:tcBorders>
          <w:top w:val="single" w:color="F79646" w:sz="8" w:space="0"/>
          <w:left w:val="single" w:color="F79646" w:sz="8" w:space="0"/>
        </w:tcBorders>
      </w:tcPr>
    </w:tblStylePr>
    <w:tblStylePr w:type="band1Vert">
      <w:tblPr/>
      <w:tcPr>
        <w:shd w:val="clear" w:color="auto" w:fill="FDE4D0"/>
      </w:tcPr>
    </w:tblStylePr>
    <w:tblStylePr w:type="band1Horz">
      <w:tblPr/>
      <w:tcPr>
        <w:shd w:val="clear" w:color="auto" w:fill="FDE4D0"/>
      </w:tcPr>
    </w:tblStylePr>
  </w:style>
  <w:style w:type="table" w:styleId="193">
    <w:name w:val="Medium List 2"/>
    <w:basedOn w:val="12"/>
    <w:qFormat/>
    <w:uiPriority w:val="66"/>
    <w:rPr>
      <w:rFonts w:ascii="SimSun" w:hAnsi="SimSun" w:eastAsia="Courier New" w:cs="Times New Roman"/>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single" w:color="000000" w:sz="24" w:space="0"/>
          <w:bottom w:val="nil"/>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nil"/>
          <w:bottom w:val="single" w:color="000000"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194">
    <w:name w:val="Medium List 2 Accent 1"/>
    <w:basedOn w:val="12"/>
    <w:qFormat/>
    <w:uiPriority w:val="66"/>
    <w:rPr>
      <w:rFonts w:ascii="SimSun" w:hAnsi="SimSun" w:eastAsia="Courier New" w:cs="Times New Roman"/>
      <w:color w:val="000000"/>
    </w:rPr>
    <w:tblPr>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single" w:color="4F81BD" w:sz="24" w:space="0"/>
          <w:bottom w:val="nil"/>
          <w:right w:val="nil"/>
          <w:insideH w:val="nil"/>
          <w:insideV w:val="nil"/>
        </w:tcBorders>
        <w:shd w:val="clear" w:color="auto" w:fill="FFFFFF"/>
      </w:tcPr>
    </w:tblStylePr>
    <w:tblStylePr w:type="lastRow">
      <w:tblPr/>
      <w:tcPr>
        <w:tcBorders>
          <w:top w:val="single" w:color="4F81BD" w:sz="8" w:space="0"/>
          <w:left w:val="nil"/>
          <w:bottom w:val="nil"/>
          <w:right w:val="nil"/>
          <w:insideH w:val="nil"/>
          <w:insideV w:val="nil"/>
        </w:tcBorders>
        <w:shd w:val="clear" w:color="auto" w:fill="FFFFFF"/>
      </w:tcPr>
    </w:tblStylePr>
    <w:tblStylePr w:type="firstCol">
      <w:tblPr/>
      <w:tcPr>
        <w:tcBorders>
          <w:top w:val="nil"/>
          <w:left w:val="nil"/>
          <w:bottom w:val="nil"/>
          <w:right w:val="single" w:color="4F81BD" w:sz="8" w:space="0"/>
          <w:insideH w:val="nil"/>
          <w:insideV w:val="nil"/>
        </w:tcBorders>
        <w:shd w:val="clear" w:color="auto" w:fill="FFFFFF"/>
      </w:tcPr>
    </w:tblStylePr>
    <w:tblStylePr w:type="lastCol">
      <w:tblPr/>
      <w:tcPr>
        <w:tcBorders>
          <w:top w:val="nil"/>
          <w:left w:val="nil"/>
          <w:bottom w:val="single" w:color="4F81B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95">
    <w:name w:val="Medium List 2 Accent 2"/>
    <w:basedOn w:val="12"/>
    <w:qFormat/>
    <w:uiPriority w:val="66"/>
    <w:rPr>
      <w:rFonts w:ascii="SimSun" w:hAnsi="SimSun" w:eastAsia="Courier New" w:cs="Times New Roman"/>
      <w:color w:val="000000"/>
    </w:rPr>
    <w:tblPr>
      <w:tblBorders>
        <w:top w:val="single" w:color="C0504D" w:sz="8" w:space="0"/>
        <w:left w:val="single" w:color="C0504D" w:sz="8" w:space="0"/>
        <w:bottom w:val="single" w:color="C0504D" w:sz="8" w:space="0"/>
        <w:right w:val="single" w:color="C0504D" w:sz="8" w:space="0"/>
      </w:tblBorders>
    </w:tblPr>
    <w:tblStylePr w:type="firstRow">
      <w:rPr>
        <w:sz w:val="24"/>
        <w:szCs w:val="24"/>
      </w:rPr>
      <w:tblPr/>
      <w:tcPr>
        <w:tcBorders>
          <w:top w:val="nil"/>
          <w:left w:val="single" w:color="C0504D" w:sz="24" w:space="0"/>
          <w:bottom w:val="nil"/>
          <w:right w:val="nil"/>
          <w:insideH w:val="nil"/>
          <w:insideV w:val="nil"/>
        </w:tcBorders>
        <w:shd w:val="clear" w:color="auto" w:fill="FFFFFF"/>
      </w:tcPr>
    </w:tblStylePr>
    <w:tblStylePr w:type="lastRow">
      <w:tblPr/>
      <w:tcPr>
        <w:tcBorders>
          <w:top w:val="single" w:color="C0504D" w:sz="8" w:space="0"/>
          <w:left w:val="nil"/>
          <w:bottom w:val="nil"/>
          <w:right w:val="nil"/>
          <w:insideH w:val="nil"/>
          <w:insideV w:val="nil"/>
        </w:tcBorders>
        <w:shd w:val="clear" w:color="auto" w:fill="FFFFFF"/>
      </w:tcPr>
    </w:tblStylePr>
    <w:tblStylePr w:type="firstCol">
      <w:tblPr/>
      <w:tcPr>
        <w:tcBorders>
          <w:top w:val="nil"/>
          <w:left w:val="nil"/>
          <w:bottom w:val="nil"/>
          <w:right w:val="single" w:color="C0504D" w:sz="8" w:space="0"/>
          <w:insideH w:val="nil"/>
          <w:insideV w:val="nil"/>
        </w:tcBorders>
        <w:shd w:val="clear" w:color="auto" w:fill="FFFFFF"/>
      </w:tcPr>
    </w:tblStylePr>
    <w:tblStylePr w:type="lastCol">
      <w:tblPr/>
      <w:tcPr>
        <w:tcBorders>
          <w:top w:val="nil"/>
          <w:left w:val="nil"/>
          <w:bottom w:val="single" w:color="C0504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196">
    <w:name w:val="Medium List 2 Accent 3"/>
    <w:basedOn w:val="12"/>
    <w:qFormat/>
    <w:uiPriority w:val="66"/>
    <w:rPr>
      <w:rFonts w:ascii="SimSun" w:hAnsi="SimSun" w:eastAsia="Courier New" w:cs="Times New Roman"/>
      <w:color w:val="000000"/>
    </w:rPr>
    <w:tblPr>
      <w:tblBorders>
        <w:top w:val="single" w:color="9BBB59" w:sz="8" w:space="0"/>
        <w:left w:val="single" w:color="9BBB59" w:sz="8" w:space="0"/>
        <w:bottom w:val="single" w:color="9BBB59" w:sz="8" w:space="0"/>
        <w:right w:val="single" w:color="9BBB59" w:sz="8" w:space="0"/>
      </w:tblBorders>
    </w:tblPr>
    <w:tblStylePr w:type="firstRow">
      <w:rPr>
        <w:sz w:val="24"/>
        <w:szCs w:val="24"/>
      </w:rPr>
      <w:tblPr/>
      <w:tcPr>
        <w:tcBorders>
          <w:top w:val="nil"/>
          <w:left w:val="single" w:color="9BBB59" w:sz="24" w:space="0"/>
          <w:bottom w:val="nil"/>
          <w:right w:val="nil"/>
          <w:insideH w:val="nil"/>
          <w:insideV w:val="nil"/>
        </w:tcBorders>
        <w:shd w:val="clear" w:color="auto" w:fill="FFFFFF"/>
      </w:tcPr>
    </w:tblStylePr>
    <w:tblStylePr w:type="lastRow">
      <w:tblPr/>
      <w:tcPr>
        <w:tcBorders>
          <w:top w:val="single" w:color="9BBB59" w:sz="8" w:space="0"/>
          <w:left w:val="nil"/>
          <w:bottom w:val="nil"/>
          <w:right w:val="nil"/>
          <w:insideH w:val="nil"/>
          <w:insideV w:val="nil"/>
        </w:tcBorders>
        <w:shd w:val="clear" w:color="auto" w:fill="FFFFFF"/>
      </w:tcPr>
    </w:tblStylePr>
    <w:tblStylePr w:type="firstCol">
      <w:tblPr/>
      <w:tcPr>
        <w:tcBorders>
          <w:top w:val="nil"/>
          <w:left w:val="nil"/>
          <w:bottom w:val="nil"/>
          <w:right w:val="single" w:color="9BBB59" w:sz="8" w:space="0"/>
          <w:insideH w:val="nil"/>
          <w:insideV w:val="nil"/>
        </w:tcBorders>
        <w:shd w:val="clear" w:color="auto" w:fill="FFFFFF"/>
      </w:tcPr>
    </w:tblStylePr>
    <w:tblStylePr w:type="lastCol">
      <w:tblPr/>
      <w:tcPr>
        <w:tcBorders>
          <w:top w:val="nil"/>
          <w:left w:val="nil"/>
          <w:bottom w:val="single" w:color="9BBB59"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197">
    <w:name w:val="Medium List 2 Accent 4"/>
    <w:basedOn w:val="12"/>
    <w:qFormat/>
    <w:uiPriority w:val="66"/>
    <w:rPr>
      <w:rFonts w:ascii="SimSun" w:hAnsi="SimSun" w:eastAsia="Courier New" w:cs="Times New Roman"/>
      <w:color w:val="000000"/>
    </w:rPr>
    <w:tblPr>
      <w:tblBorders>
        <w:top w:val="single" w:color="8064A2" w:sz="8" w:space="0"/>
        <w:left w:val="single" w:color="8064A2" w:sz="8" w:space="0"/>
        <w:bottom w:val="single" w:color="8064A2" w:sz="8" w:space="0"/>
        <w:right w:val="single" w:color="8064A2" w:sz="8" w:space="0"/>
      </w:tblBorders>
    </w:tblPr>
    <w:tblStylePr w:type="firstRow">
      <w:rPr>
        <w:sz w:val="24"/>
        <w:szCs w:val="24"/>
      </w:rPr>
      <w:tblPr/>
      <w:tcPr>
        <w:tcBorders>
          <w:top w:val="nil"/>
          <w:left w:val="single" w:color="8064A2" w:sz="24" w:space="0"/>
          <w:bottom w:val="nil"/>
          <w:right w:val="nil"/>
          <w:insideH w:val="nil"/>
          <w:insideV w:val="nil"/>
        </w:tcBorders>
        <w:shd w:val="clear" w:color="auto" w:fill="FFFFFF"/>
      </w:tcPr>
    </w:tblStylePr>
    <w:tblStylePr w:type="lastRow">
      <w:tblPr/>
      <w:tcPr>
        <w:tcBorders>
          <w:top w:val="single" w:color="8064A2" w:sz="8" w:space="0"/>
          <w:left w:val="nil"/>
          <w:bottom w:val="nil"/>
          <w:right w:val="nil"/>
          <w:insideH w:val="nil"/>
          <w:insideV w:val="nil"/>
        </w:tcBorders>
        <w:shd w:val="clear" w:color="auto" w:fill="FFFFFF"/>
      </w:tcPr>
    </w:tblStylePr>
    <w:tblStylePr w:type="firstCol">
      <w:tblPr/>
      <w:tcPr>
        <w:tcBorders>
          <w:top w:val="nil"/>
          <w:left w:val="nil"/>
          <w:bottom w:val="nil"/>
          <w:right w:val="single" w:color="8064A2" w:sz="8" w:space="0"/>
          <w:insideH w:val="nil"/>
          <w:insideV w:val="nil"/>
        </w:tcBorders>
        <w:shd w:val="clear" w:color="auto" w:fill="FFFFFF"/>
      </w:tcPr>
    </w:tblStylePr>
    <w:tblStylePr w:type="lastCol">
      <w:tblPr/>
      <w:tcPr>
        <w:tcBorders>
          <w:top w:val="nil"/>
          <w:left w:val="nil"/>
          <w:bottom w:val="single" w:color="8064A2"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198">
    <w:name w:val="Medium List 2 Accent 5"/>
    <w:basedOn w:val="12"/>
    <w:qFormat/>
    <w:uiPriority w:val="66"/>
    <w:rPr>
      <w:rFonts w:ascii="SimSun" w:hAnsi="SimSun" w:eastAsia="Courier New" w:cs="Times New Roman"/>
      <w:color w:val="000000"/>
    </w:rPr>
    <w:tblPr>
      <w:tblBorders>
        <w:top w:val="single" w:color="4BACC6" w:sz="8" w:space="0"/>
        <w:left w:val="single" w:color="4BACC6" w:sz="8" w:space="0"/>
        <w:bottom w:val="single" w:color="4BACC6" w:sz="8" w:space="0"/>
        <w:right w:val="single" w:color="4BACC6" w:sz="8" w:space="0"/>
      </w:tblBorders>
    </w:tblPr>
    <w:tblStylePr w:type="firstRow">
      <w:rPr>
        <w:sz w:val="24"/>
        <w:szCs w:val="24"/>
      </w:rPr>
      <w:tblPr/>
      <w:tcPr>
        <w:tcBorders>
          <w:top w:val="nil"/>
          <w:left w:val="single" w:color="4BACC6" w:sz="24" w:space="0"/>
          <w:bottom w:val="nil"/>
          <w:right w:val="nil"/>
          <w:insideH w:val="nil"/>
          <w:insideV w:val="nil"/>
        </w:tcBorders>
        <w:shd w:val="clear" w:color="auto" w:fill="FFFFFF"/>
      </w:tcPr>
    </w:tblStylePr>
    <w:tblStylePr w:type="lastRow">
      <w:tblPr/>
      <w:tcPr>
        <w:tcBorders>
          <w:top w:val="single" w:color="4BACC6" w:sz="8" w:space="0"/>
          <w:left w:val="nil"/>
          <w:bottom w:val="nil"/>
          <w:right w:val="nil"/>
          <w:insideH w:val="nil"/>
          <w:insideV w:val="nil"/>
        </w:tcBorders>
        <w:shd w:val="clear" w:color="auto" w:fill="FFFFFF"/>
      </w:tcPr>
    </w:tblStylePr>
    <w:tblStylePr w:type="firstCol">
      <w:tblPr/>
      <w:tcPr>
        <w:tcBorders>
          <w:top w:val="nil"/>
          <w:left w:val="nil"/>
          <w:bottom w:val="nil"/>
          <w:right w:val="single" w:color="4BACC6" w:sz="8" w:space="0"/>
          <w:insideH w:val="nil"/>
          <w:insideV w:val="nil"/>
        </w:tcBorders>
        <w:shd w:val="clear" w:color="auto" w:fill="FFFFFF"/>
      </w:tcPr>
    </w:tblStylePr>
    <w:tblStylePr w:type="lastCol">
      <w:tblPr/>
      <w:tcPr>
        <w:tcBorders>
          <w:top w:val="nil"/>
          <w:left w:val="nil"/>
          <w:bottom w:val="single" w:color="4BACC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199">
    <w:name w:val="Medium List 2 Accent 6"/>
    <w:basedOn w:val="12"/>
    <w:qFormat/>
    <w:uiPriority w:val="66"/>
    <w:rPr>
      <w:rFonts w:ascii="SimSun" w:hAnsi="SimSun" w:eastAsia="Courier New" w:cs="Times New Roman"/>
      <w:color w:val="000000"/>
    </w:rPr>
    <w:tblPr>
      <w:tblBorders>
        <w:top w:val="single" w:color="F79646" w:sz="8" w:space="0"/>
        <w:left w:val="single" w:color="F79646" w:sz="8" w:space="0"/>
        <w:bottom w:val="single" w:color="F79646" w:sz="8" w:space="0"/>
        <w:right w:val="single" w:color="F79646" w:sz="8" w:space="0"/>
      </w:tblBorders>
    </w:tblPr>
    <w:tblStylePr w:type="firstRow">
      <w:rPr>
        <w:sz w:val="24"/>
        <w:szCs w:val="24"/>
      </w:rPr>
      <w:tblPr/>
      <w:tcPr>
        <w:tcBorders>
          <w:top w:val="nil"/>
          <w:left w:val="single" w:color="F79646" w:sz="24" w:space="0"/>
          <w:bottom w:val="nil"/>
          <w:right w:val="nil"/>
          <w:insideH w:val="nil"/>
          <w:insideV w:val="nil"/>
        </w:tcBorders>
        <w:shd w:val="clear" w:color="auto" w:fill="FFFFFF"/>
      </w:tcPr>
    </w:tblStylePr>
    <w:tblStylePr w:type="lastRow">
      <w:tblPr/>
      <w:tcPr>
        <w:tcBorders>
          <w:top w:val="single" w:color="F79646" w:sz="8" w:space="0"/>
          <w:left w:val="nil"/>
          <w:bottom w:val="nil"/>
          <w:right w:val="nil"/>
          <w:insideH w:val="nil"/>
          <w:insideV w:val="nil"/>
        </w:tcBorders>
        <w:shd w:val="clear" w:color="auto" w:fill="FFFFFF"/>
      </w:tcPr>
    </w:tblStylePr>
    <w:tblStylePr w:type="firstCol">
      <w:tblPr/>
      <w:tcPr>
        <w:tcBorders>
          <w:top w:val="nil"/>
          <w:left w:val="nil"/>
          <w:bottom w:val="nil"/>
          <w:right w:val="single" w:color="F79646" w:sz="8" w:space="0"/>
          <w:insideH w:val="nil"/>
          <w:insideV w:val="nil"/>
        </w:tcBorders>
        <w:shd w:val="clear" w:color="auto" w:fill="FFFFFF"/>
      </w:tcPr>
    </w:tblStylePr>
    <w:tblStylePr w:type="lastCol">
      <w:tblPr/>
      <w:tcPr>
        <w:tcBorders>
          <w:top w:val="nil"/>
          <w:left w:val="nil"/>
          <w:bottom w:val="single" w:color="F7964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200">
    <w:name w:val="Medium Grid 1"/>
    <w:basedOn w:val="12"/>
    <w:qFormat/>
    <w:uiPriority w:val="67"/>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blPr/>
      <w:tcPr>
        <w:tcBorders>
          <w:top w:val="single" w:color="404040" w:sz="18" w:space="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201">
    <w:name w:val="Medium Grid 1 Accent 1"/>
    <w:basedOn w:val="12"/>
    <w:qFormat/>
    <w:uiPriority w:val="67"/>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Pr>
    <w:tcPr>
      <w:shd w:val="clear" w:color="auto" w:fill="D3DFEE"/>
    </w:tcPr>
    <w:tblStylePr w:type="firstRow">
      <w:rPr>
        <w:b/>
        <w:bCs/>
      </w:rPr>
    </w:tblStylePr>
    <w:tblStylePr w:type="lastRow">
      <w:rPr>
        <w:b/>
        <w:bCs/>
      </w:rPr>
      <w:tblPr/>
      <w:tcPr>
        <w:tcBorders>
          <w:top w:val="single" w:color="7BA0CD" w:sz="18" w:space="0"/>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202">
    <w:name w:val="Medium Grid 1 Accent 2"/>
    <w:basedOn w:val="12"/>
    <w:qFormat/>
    <w:uiPriority w:val="67"/>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203">
    <w:name w:val="Medium Grid 1 Accent 3"/>
    <w:basedOn w:val="12"/>
    <w:qFormat/>
    <w:uiPriority w:val="67"/>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Pr>
    <w:tcPr>
      <w:shd w:val="clear" w:color="auto" w:fill="E6EED5"/>
    </w:tcPr>
    <w:tblStylePr w:type="firstRow">
      <w:rPr>
        <w:b/>
        <w:bCs/>
      </w:rPr>
    </w:tblStylePr>
    <w:tblStylePr w:type="lastRow">
      <w:rPr>
        <w:b/>
        <w:bCs/>
      </w:rPr>
      <w:tblPr/>
      <w:tcPr>
        <w:tcBorders>
          <w:top w:val="single" w:color="B3CC82" w:sz="18" w:space="0"/>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204">
    <w:name w:val="Medium Grid 1 Accent 4"/>
    <w:basedOn w:val="12"/>
    <w:qFormat/>
    <w:uiPriority w:val="67"/>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Pr>
    <w:tcPr>
      <w:shd w:val="clear" w:color="auto" w:fill="DFD8E8"/>
    </w:tcPr>
    <w:tblStylePr w:type="firstRow">
      <w:rPr>
        <w:b/>
        <w:bCs/>
      </w:rPr>
    </w:tblStylePr>
    <w:tblStylePr w:type="lastRow">
      <w:rPr>
        <w:b/>
        <w:bCs/>
      </w:rPr>
      <w:tblPr/>
      <w:tcPr>
        <w:tcBorders>
          <w:top w:val="single" w:color="9F8AB9" w:sz="18" w:space="0"/>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205">
    <w:name w:val="Medium Grid 1 Accent 5"/>
    <w:basedOn w:val="12"/>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blPr/>
      <w:tcPr>
        <w:tcBorders>
          <w:top w:val="single" w:color="78C0D4" w:sz="18" w:space="0"/>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206">
    <w:name w:val="Medium Grid 1 Accent 6"/>
    <w:basedOn w:val="12"/>
    <w:qFormat/>
    <w:uiPriority w:val="67"/>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Pr>
    <w:tcPr>
      <w:shd w:val="clear" w:color="auto" w:fill="FDE4D0"/>
    </w:tcPr>
    <w:tblStylePr w:type="firstRow">
      <w:rPr>
        <w:b/>
        <w:bCs/>
      </w:rPr>
    </w:tblStylePr>
    <w:tblStylePr w:type="lastRow">
      <w:rPr>
        <w:b/>
        <w:bCs/>
      </w:rPr>
      <w:tblPr/>
      <w:tcPr>
        <w:tcBorders>
          <w:top w:val="single" w:color="F9B074" w:sz="18" w:space="0"/>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207">
    <w:name w:val="Medium Grid 2"/>
    <w:basedOn w:val="12"/>
    <w:qFormat/>
    <w:uiPriority w:val="68"/>
    <w:rPr>
      <w:rFonts w:ascii="SimSun" w:hAnsi="SimSun" w:eastAsia="Courier New" w:cs="Times New Roman"/>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insideV w:val="single" w:sz="6" w:space="0"/>
        </w:tcBorders>
        <w:shd w:val="clear" w:color="auto" w:fill="808080"/>
      </w:tcPr>
    </w:tblStylePr>
    <w:tblStylePr w:type="nwCell">
      <w:tblPr/>
      <w:tcPr>
        <w:shd w:val="clear" w:color="auto" w:fill="FFFFFF"/>
      </w:tcPr>
    </w:tblStylePr>
  </w:style>
  <w:style w:type="table" w:styleId="208">
    <w:name w:val="Medium Grid 2 Accent 1"/>
    <w:basedOn w:val="12"/>
    <w:qFormat/>
    <w:uiPriority w:val="68"/>
    <w:rPr>
      <w:rFonts w:ascii="SimSun" w:hAnsi="SimSun" w:eastAsia="Courier New" w:cs="Times New Roman"/>
      <w:color w:val="000000"/>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insideV w:val="single" w:sz="6" w:space="0"/>
        </w:tcBorders>
        <w:shd w:val="clear" w:color="auto" w:fill="A7BFDE"/>
      </w:tcPr>
    </w:tblStylePr>
    <w:tblStylePr w:type="nwCell">
      <w:tblPr/>
      <w:tcPr>
        <w:shd w:val="clear" w:color="auto" w:fill="FFFFFF"/>
      </w:tcPr>
    </w:tblStylePr>
  </w:style>
  <w:style w:type="table" w:styleId="209">
    <w:name w:val="Medium Grid 2 Accent 2"/>
    <w:basedOn w:val="12"/>
    <w:qFormat/>
    <w:uiPriority w:val="68"/>
    <w:rPr>
      <w:rFonts w:ascii="SimSun" w:hAnsi="SimSun" w:eastAsia="Courier New" w:cs="Times New Roman"/>
      <w:color w:val="000000"/>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insideV w:val="single" w:sz="6" w:space="0"/>
        </w:tcBorders>
        <w:shd w:val="clear" w:color="auto" w:fill="DFA7A6"/>
      </w:tcPr>
    </w:tblStylePr>
    <w:tblStylePr w:type="nwCell">
      <w:tblPr/>
      <w:tcPr>
        <w:shd w:val="clear" w:color="auto" w:fill="FFFFFF"/>
      </w:tcPr>
    </w:tblStylePr>
  </w:style>
  <w:style w:type="table" w:styleId="210">
    <w:name w:val="Medium Grid 2 Accent 3"/>
    <w:basedOn w:val="12"/>
    <w:qFormat/>
    <w:uiPriority w:val="68"/>
    <w:rPr>
      <w:rFonts w:ascii="SimSun" w:hAnsi="SimSun" w:eastAsia="Courier New" w:cs="Times New Roman"/>
      <w:color w:val="000000"/>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insideV w:val="single" w:sz="6" w:space="0"/>
        </w:tcBorders>
        <w:shd w:val="clear" w:color="auto" w:fill="CDDDAC"/>
      </w:tcPr>
    </w:tblStylePr>
    <w:tblStylePr w:type="nwCell">
      <w:tblPr/>
      <w:tcPr>
        <w:shd w:val="clear" w:color="auto" w:fill="FFFFFF"/>
      </w:tcPr>
    </w:tblStylePr>
  </w:style>
  <w:style w:type="table" w:styleId="211">
    <w:name w:val="Medium Grid 2 Accent 4"/>
    <w:basedOn w:val="12"/>
    <w:qFormat/>
    <w:uiPriority w:val="68"/>
    <w:rPr>
      <w:rFonts w:ascii="SimSun" w:hAnsi="SimSun" w:eastAsia="Courier New" w:cs="Times New Roman"/>
      <w:color w:val="000000"/>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insideV w:val="single" w:sz="6" w:space="0"/>
        </w:tcBorders>
        <w:shd w:val="clear" w:color="auto" w:fill="BFB1D0"/>
      </w:tcPr>
    </w:tblStylePr>
    <w:tblStylePr w:type="nwCell">
      <w:tblPr/>
      <w:tcPr>
        <w:shd w:val="clear" w:color="auto" w:fill="FFFFFF"/>
      </w:tcPr>
    </w:tblStylePr>
  </w:style>
  <w:style w:type="table" w:styleId="212">
    <w:name w:val="Medium Grid 2 Accent 5"/>
    <w:basedOn w:val="12"/>
    <w:qFormat/>
    <w:uiPriority w:val="68"/>
    <w:rPr>
      <w:rFonts w:ascii="SimSun" w:hAnsi="SimSun" w:eastAsia="Courier New" w:cs="Times New Roman"/>
      <w:color w:val="000000"/>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insideV w:val="single" w:sz="6" w:space="0"/>
        </w:tcBorders>
        <w:shd w:val="clear" w:color="auto" w:fill="A5D5E2"/>
      </w:tcPr>
    </w:tblStylePr>
    <w:tblStylePr w:type="nwCell">
      <w:tblPr/>
      <w:tcPr>
        <w:shd w:val="clear" w:color="auto" w:fill="FFFFFF"/>
      </w:tcPr>
    </w:tblStylePr>
  </w:style>
  <w:style w:type="table" w:styleId="213">
    <w:name w:val="Medium Grid 2 Accent 6"/>
    <w:basedOn w:val="12"/>
    <w:qFormat/>
    <w:uiPriority w:val="68"/>
    <w:rPr>
      <w:rFonts w:ascii="SimSun" w:hAnsi="SimSun" w:eastAsia="Courier New" w:cs="Times New Roman"/>
      <w:color w:val="000000"/>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insideV w:val="single" w:sz="6" w:space="0"/>
        </w:tcBorders>
        <w:shd w:val="clear" w:color="auto" w:fill="FBCAA2"/>
      </w:tcPr>
    </w:tblStylePr>
    <w:tblStylePr w:type="nwCell">
      <w:tblPr/>
      <w:tcPr>
        <w:shd w:val="clear" w:color="auto" w:fill="FFFFFF"/>
      </w:tcPr>
    </w:tblStylePr>
  </w:style>
  <w:style w:type="table" w:styleId="214">
    <w:name w:val="Medium Grid 3"/>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808080"/>
      </w:tcPr>
    </w:tblStylePr>
  </w:style>
  <w:style w:type="table" w:styleId="215">
    <w:name w:val="Medium Grid 3 Accent 1"/>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F81BD"/>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4F81BD"/>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7BFDE"/>
      </w:tcPr>
    </w:tblStylePr>
  </w:style>
  <w:style w:type="table" w:styleId="216">
    <w:name w:val="Medium Grid 3 Accent 2"/>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FD3D2"/>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C0504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C0504D"/>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C0504D"/>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FA7A6"/>
      </w:tcPr>
    </w:tblStylePr>
  </w:style>
  <w:style w:type="table" w:styleId="217">
    <w:name w:val="Medium Grid 3 Accent 3"/>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6EED5"/>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9BBB59"/>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9BBB59"/>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9BBB59"/>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9BBB59"/>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CDDDAC"/>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CDDDAC"/>
      </w:tcPr>
    </w:tblStylePr>
  </w:style>
  <w:style w:type="table" w:styleId="218">
    <w:name w:val="Medium Grid 3 Accent 4"/>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FD8E8"/>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8064A2"/>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8064A2"/>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8064A2"/>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8064A2"/>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FB1D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FB1D0"/>
      </w:tcPr>
    </w:tblStylePr>
  </w:style>
  <w:style w:type="table" w:styleId="219">
    <w:name w:val="Medium Grid 3 Accent 5"/>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2EAF1"/>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BACC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BACC6"/>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4BACC6"/>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4BACC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5D5E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5D5E2"/>
      </w:tcPr>
    </w:tblStylePr>
  </w:style>
  <w:style w:type="table" w:styleId="220">
    <w:name w:val="Medium Grid 3 Accent 6"/>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DE4D0"/>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F7964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79646"/>
      </w:tcPr>
    </w:tblStylePr>
    <w:tblStylePr w:type="firstCol">
      <w:rPr>
        <w:b/>
        <w:bCs/>
        <w:i w:val="0"/>
        <w:iCs w:val="0"/>
        <w:color w:val="FFFFFF"/>
      </w:rPr>
      <w:tblPr/>
      <w:tcPr>
        <w:tcBorders>
          <w:bottom w:val="single" w:color="FFFFFF" w:sz="8" w:space="0"/>
          <w:right w:val="single" w:color="FFFFFF" w:sz="24" w:space="0"/>
          <w:insideH w:val="nil"/>
          <w:insideV w:val="nil"/>
        </w:tcBorders>
        <w:shd w:val="clear" w:color="auto" w:fill="F79646"/>
      </w:tcPr>
    </w:tblStylePr>
    <w:tblStylePr w:type="lastCol">
      <w:rPr>
        <w:b/>
        <w:bCs/>
        <w:i w:val="0"/>
        <w:iCs w:val="0"/>
        <w:color w:val="FFFFFF"/>
      </w:rPr>
      <w:tblPr/>
      <w:tcPr>
        <w:tcBorders>
          <w:top w:val="nil"/>
          <w:left w:val="nil"/>
          <w:bottom w:val="single" w:color="FFFFFF" w:sz="24" w:space="0"/>
          <w:right w:val="nil"/>
          <w:insideH w:val="nil"/>
          <w:insideV w:val="nil"/>
        </w:tcBorders>
        <w:shd w:val="clear" w:color="auto" w:fill="F7964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BCAA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BCAA2"/>
      </w:tcPr>
    </w:tblStylePr>
  </w:style>
  <w:style w:type="table" w:styleId="221">
    <w:name w:val="Dark List"/>
    <w:basedOn w:val="12"/>
    <w:qFormat/>
    <w:uiPriority w:val="70"/>
    <w:rPr>
      <w:color w:val="FFFFFF"/>
    </w:rPr>
    <w:tblPr>
      <w:tblStyleRowBandSize w:val="1"/>
      <w:tblStyleColBandSize w:val="1"/>
    </w:tblPr>
    <w:tcPr>
      <w:shd w:val="clear" w:color="auto" w:fill="000000"/>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nil"/>
          <w:bottom w:val="single" w:color="FFFFFF" w:sz="18" w:space="0"/>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22">
    <w:name w:val="Dark List Accent 1"/>
    <w:basedOn w:val="12"/>
    <w:qFormat/>
    <w:uiPriority w:val="70"/>
    <w:rPr>
      <w:color w:val="FFFFFF"/>
    </w:rPr>
    <w:tblPr>
      <w:tblStyleRowBandSize w:val="1"/>
      <w:tblStyleColBandSize w:val="1"/>
    </w:tblPr>
    <w:tcPr>
      <w:shd w:val="clear" w:color="auto" w:fill="4F81B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43F60"/>
      </w:tcPr>
    </w:tblStylePr>
    <w:tblStylePr w:type="firstCol">
      <w:tblPr/>
      <w:tcPr>
        <w:tcBorders>
          <w:top w:val="nil"/>
          <w:left w:val="nil"/>
          <w:bottom w:val="nil"/>
          <w:right w:val="single" w:color="FFFFFF" w:sz="18" w:space="0"/>
          <w:insideH w:val="nil"/>
          <w:insideV w:val="nil"/>
        </w:tcBorders>
        <w:shd w:val="clear" w:color="auto" w:fill="365F91"/>
      </w:tcPr>
    </w:tblStylePr>
    <w:tblStylePr w:type="lastCol">
      <w:tblPr/>
      <w:tcPr>
        <w:tcBorders>
          <w:top w:val="nil"/>
          <w:left w:val="nil"/>
          <w:bottom w:val="single" w:color="FFFFFF" w:sz="18" w:space="0"/>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3">
    <w:name w:val="Dark List Accent 2"/>
    <w:basedOn w:val="12"/>
    <w:qFormat/>
    <w:uiPriority w:val="70"/>
    <w:rPr>
      <w:color w:val="FFFFFF"/>
    </w:rPr>
    <w:tblPr>
      <w:tblStyleRowBandSize w:val="1"/>
      <w:tblStyleColBandSize w:val="1"/>
    </w:tblPr>
    <w:tcPr>
      <w:shd w:val="clear" w:color="auto" w:fill="C0504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622423"/>
      </w:tcPr>
    </w:tblStylePr>
    <w:tblStylePr w:type="firstCol">
      <w:tblPr/>
      <w:tcPr>
        <w:tcBorders>
          <w:top w:val="nil"/>
          <w:left w:val="nil"/>
          <w:bottom w:val="nil"/>
          <w:right w:val="single" w:color="FFFFFF" w:sz="18" w:space="0"/>
          <w:insideH w:val="nil"/>
          <w:insideV w:val="nil"/>
        </w:tcBorders>
        <w:shd w:val="clear" w:color="auto" w:fill="943634"/>
      </w:tcPr>
    </w:tblStylePr>
    <w:tblStylePr w:type="lastCol">
      <w:tblPr/>
      <w:tcPr>
        <w:tcBorders>
          <w:top w:val="nil"/>
          <w:left w:val="nil"/>
          <w:bottom w:val="single" w:color="FFFFFF" w:sz="18" w:space="0"/>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224">
    <w:name w:val="Dark List Accent 3"/>
    <w:basedOn w:val="12"/>
    <w:qFormat/>
    <w:uiPriority w:val="70"/>
    <w:rPr>
      <w:color w:val="FFFFFF"/>
    </w:rPr>
    <w:tblPr>
      <w:tblStyleRowBandSize w:val="1"/>
      <w:tblStyleColBandSize w:val="1"/>
    </w:tblPr>
    <w:tcPr>
      <w:shd w:val="clear" w:color="auto" w:fill="9BBB59"/>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4E6128"/>
      </w:tcPr>
    </w:tblStylePr>
    <w:tblStylePr w:type="firstCol">
      <w:tblPr/>
      <w:tcPr>
        <w:tcBorders>
          <w:top w:val="nil"/>
          <w:left w:val="nil"/>
          <w:bottom w:val="nil"/>
          <w:right w:val="single" w:color="FFFFFF" w:sz="18" w:space="0"/>
          <w:insideH w:val="nil"/>
          <w:insideV w:val="nil"/>
        </w:tcBorders>
        <w:shd w:val="clear" w:color="auto" w:fill="76923C"/>
      </w:tcPr>
    </w:tblStylePr>
    <w:tblStylePr w:type="lastCol">
      <w:tblPr/>
      <w:tcPr>
        <w:tcBorders>
          <w:top w:val="nil"/>
          <w:left w:val="nil"/>
          <w:bottom w:val="single" w:color="FFFFFF" w:sz="18" w:space="0"/>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225">
    <w:name w:val="Dark List Accent 4"/>
    <w:basedOn w:val="12"/>
    <w:qFormat/>
    <w:uiPriority w:val="70"/>
    <w:rPr>
      <w:color w:val="FFFFFF"/>
    </w:rPr>
    <w:tblPr>
      <w:tblStyleRowBandSize w:val="1"/>
      <w:tblStyleColBandSize w:val="1"/>
    </w:tblPr>
    <w:tcPr>
      <w:shd w:val="clear" w:color="auto" w:fill="8064A2"/>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F3151"/>
      </w:tcPr>
    </w:tblStylePr>
    <w:tblStylePr w:type="firstCol">
      <w:tblPr/>
      <w:tcPr>
        <w:tcBorders>
          <w:top w:val="nil"/>
          <w:left w:val="nil"/>
          <w:bottom w:val="nil"/>
          <w:right w:val="single" w:color="FFFFFF" w:sz="18" w:space="0"/>
          <w:insideH w:val="nil"/>
          <w:insideV w:val="nil"/>
        </w:tcBorders>
        <w:shd w:val="clear" w:color="auto" w:fill="5F497A"/>
      </w:tcPr>
    </w:tblStylePr>
    <w:tblStylePr w:type="lastCol">
      <w:tblPr/>
      <w:tcPr>
        <w:tcBorders>
          <w:top w:val="nil"/>
          <w:left w:val="nil"/>
          <w:bottom w:val="single" w:color="FFFFFF" w:sz="18" w:space="0"/>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226">
    <w:name w:val="Dark List Accent 5"/>
    <w:basedOn w:val="12"/>
    <w:qFormat/>
    <w:uiPriority w:val="70"/>
    <w:rPr>
      <w:color w:val="FFFFFF"/>
    </w:rPr>
    <w:tblPr>
      <w:tblStyleRowBandSize w:val="1"/>
      <w:tblStyleColBandSize w:val="1"/>
    </w:tblPr>
    <w:tcPr>
      <w:shd w:val="clear" w:color="auto" w:fill="4BACC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05867"/>
      </w:tcPr>
    </w:tblStylePr>
    <w:tblStylePr w:type="firstCol">
      <w:tblPr/>
      <w:tcPr>
        <w:tcBorders>
          <w:top w:val="nil"/>
          <w:left w:val="nil"/>
          <w:bottom w:val="nil"/>
          <w:right w:val="single" w:color="FFFFFF" w:sz="18" w:space="0"/>
          <w:insideH w:val="nil"/>
          <w:insideV w:val="nil"/>
        </w:tcBorders>
        <w:shd w:val="clear" w:color="auto" w:fill="31849B"/>
      </w:tcPr>
    </w:tblStylePr>
    <w:tblStylePr w:type="lastCol">
      <w:tblPr/>
      <w:tcPr>
        <w:tcBorders>
          <w:top w:val="nil"/>
          <w:left w:val="nil"/>
          <w:bottom w:val="single" w:color="FFFFFF" w:sz="18" w:space="0"/>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227">
    <w:name w:val="Dark List Accent 6"/>
    <w:basedOn w:val="12"/>
    <w:qFormat/>
    <w:uiPriority w:val="70"/>
    <w:rPr>
      <w:color w:val="FFFFFF"/>
    </w:rPr>
    <w:tblPr>
      <w:tblStyleRowBandSize w:val="1"/>
      <w:tblStyleColBandSize w:val="1"/>
    </w:tblPr>
    <w:tcPr>
      <w:shd w:val="clear" w:color="auto" w:fill="F7964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974706"/>
      </w:tcPr>
    </w:tblStylePr>
    <w:tblStylePr w:type="firstCol">
      <w:tblPr/>
      <w:tcPr>
        <w:tcBorders>
          <w:top w:val="nil"/>
          <w:left w:val="nil"/>
          <w:bottom w:val="nil"/>
          <w:right w:val="single" w:color="FFFFFF" w:sz="18" w:space="0"/>
          <w:insideH w:val="nil"/>
          <w:insideV w:val="nil"/>
        </w:tcBorders>
        <w:shd w:val="clear" w:color="auto" w:fill="E36C0A"/>
      </w:tcPr>
    </w:tblStylePr>
    <w:tblStylePr w:type="lastCol">
      <w:tblPr/>
      <w:tcPr>
        <w:tcBorders>
          <w:top w:val="nil"/>
          <w:left w:val="nil"/>
          <w:bottom w:val="single" w:color="FFFFFF" w:sz="18" w:space="0"/>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228">
    <w:name w:val="Colorful Shading"/>
    <w:basedOn w:val="12"/>
    <w:qFormat/>
    <w:uiPriority w:val="71"/>
    <w:rPr>
      <w:color w:val="000000"/>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29">
    <w:name w:val="Colorful Shading Accent 1"/>
    <w:basedOn w:val="12"/>
    <w:qFormat/>
    <w:uiPriority w:val="71"/>
    <w:rPr>
      <w:color w:val="000000"/>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Pr>
    <w:tcPr>
      <w:shd w:val="clear" w:color="auto" w:fill="EDF2F8"/>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C4C74"/>
      </w:tcPr>
    </w:tblStylePr>
    <w:tblStylePr w:type="firstCol">
      <w:rPr>
        <w:color w:val="FFFFFF"/>
      </w:rPr>
      <w:tblPr/>
      <w:tcPr>
        <w:tcBorders>
          <w:top w:val="nil"/>
          <w:left w:val="nil"/>
          <w:bottom w:val="nil"/>
          <w:right w:val="nil"/>
          <w:insideH w:val="single" w:sz="4" w:space="0"/>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0">
    <w:name w:val="Colorful Shading Accent 2"/>
    <w:basedOn w:val="12"/>
    <w:qFormat/>
    <w:uiPriority w:val="71"/>
    <w:rPr>
      <w:color w:val="000000"/>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Pr>
    <w:tcPr>
      <w:shd w:val="clear" w:color="auto" w:fill="F8EDED"/>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772C2A"/>
      </w:tcPr>
    </w:tblStylePr>
    <w:tblStylePr w:type="firstCol">
      <w:rPr>
        <w:color w:val="FFFFFF"/>
      </w:rPr>
      <w:tblPr/>
      <w:tcPr>
        <w:tcBorders>
          <w:top w:val="nil"/>
          <w:left w:val="nil"/>
          <w:bottom w:val="nil"/>
          <w:right w:val="nil"/>
          <w:insideH w:val="single" w:sz="4" w:space="0"/>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31">
    <w:name w:val="Colorful Shading Accent 3"/>
    <w:basedOn w:val="12"/>
    <w:qFormat/>
    <w:uiPriority w:val="71"/>
    <w:rPr>
      <w:color w:val="000000"/>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Pr>
    <w:tcPr>
      <w:shd w:val="clear" w:color="auto" w:fill="F5F8EE"/>
    </w:tcPr>
    <w:tblStylePr w:type="firstRow">
      <w:rPr>
        <w:b/>
        <w:bCs/>
      </w:rPr>
      <w:tblPr/>
      <w:tcPr>
        <w:tcBorders>
          <w:top w:val="nil"/>
          <w:left w:val="single" w:color="8064A2"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5E7530"/>
      </w:tcPr>
    </w:tblStylePr>
    <w:tblStylePr w:type="firstCol">
      <w:rPr>
        <w:color w:val="FFFFFF"/>
      </w:rPr>
      <w:tblPr/>
      <w:tcPr>
        <w:tcBorders>
          <w:top w:val="nil"/>
          <w:left w:val="nil"/>
          <w:bottom w:val="nil"/>
          <w:right w:val="nil"/>
          <w:insideH w:val="single" w:sz="4" w:space="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32">
    <w:name w:val="Colorful Shading Accent 4"/>
    <w:basedOn w:val="12"/>
    <w:qFormat/>
    <w:uiPriority w:val="71"/>
    <w:rPr>
      <w:color w:val="000000"/>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Pr>
    <w:tcPr>
      <w:shd w:val="clear" w:color="auto" w:fill="F2EFF6"/>
    </w:tcPr>
    <w:tblStylePr w:type="firstRow">
      <w:rPr>
        <w:b/>
        <w:bCs/>
      </w:rPr>
      <w:tblPr/>
      <w:tcPr>
        <w:tcBorders>
          <w:top w:val="nil"/>
          <w:left w:val="single" w:color="9BBB59"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C3B62"/>
      </w:tcPr>
    </w:tblStylePr>
    <w:tblStylePr w:type="firstCol">
      <w:rPr>
        <w:color w:val="FFFFFF"/>
      </w:rPr>
      <w:tblPr/>
      <w:tcPr>
        <w:tcBorders>
          <w:top w:val="nil"/>
          <w:left w:val="nil"/>
          <w:bottom w:val="nil"/>
          <w:right w:val="nil"/>
          <w:insideH w:val="single" w:sz="4" w:space="0"/>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33">
    <w:name w:val="Colorful Shading Accent 5"/>
    <w:basedOn w:val="12"/>
    <w:qFormat/>
    <w:uiPriority w:val="71"/>
    <w:rPr>
      <w:color w:val="000000"/>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Pr>
    <w:tcPr>
      <w:shd w:val="clear" w:color="auto" w:fill="EDF6F9"/>
    </w:tcPr>
    <w:tblStylePr w:type="firstRow">
      <w:rPr>
        <w:b/>
        <w:bCs/>
      </w:rPr>
      <w:tblPr/>
      <w:tcPr>
        <w:tcBorders>
          <w:top w:val="nil"/>
          <w:left w:val="single" w:color="F7964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76A7C"/>
      </w:tcPr>
    </w:tblStylePr>
    <w:tblStylePr w:type="firstCol">
      <w:rPr>
        <w:color w:val="FFFFFF"/>
      </w:rPr>
      <w:tblPr/>
      <w:tcPr>
        <w:tcBorders>
          <w:top w:val="nil"/>
          <w:left w:val="nil"/>
          <w:bottom w:val="nil"/>
          <w:right w:val="nil"/>
          <w:insideH w:val="single" w:sz="4" w:space="0"/>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234">
    <w:name w:val="Colorful Shading Accent 6"/>
    <w:basedOn w:val="12"/>
    <w:qFormat/>
    <w:uiPriority w:val="71"/>
    <w:rPr>
      <w:color w:val="000000"/>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Pr>
    <w:tcPr>
      <w:shd w:val="clear" w:color="auto" w:fill="FEF4EC"/>
    </w:tcPr>
    <w:tblStylePr w:type="firstRow">
      <w:rPr>
        <w:b/>
        <w:bCs/>
      </w:rPr>
      <w:tblPr/>
      <w:tcPr>
        <w:tcBorders>
          <w:top w:val="nil"/>
          <w:left w:val="single" w:color="4BACC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B65608"/>
      </w:tcPr>
    </w:tblStylePr>
    <w:tblStylePr w:type="firstCol">
      <w:rPr>
        <w:color w:val="FFFFFF"/>
      </w:rPr>
      <w:tblPr/>
      <w:tcPr>
        <w:tcBorders>
          <w:top w:val="nil"/>
          <w:left w:val="nil"/>
          <w:bottom w:val="nil"/>
          <w:right w:val="nil"/>
          <w:insideH w:val="single" w:sz="4" w:space="0"/>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235">
    <w:name w:val="Colorful List"/>
    <w:basedOn w:val="12"/>
    <w:qFormat/>
    <w:uiPriority w:val="72"/>
    <w:rPr>
      <w:color w:val="000000"/>
    </w:rPr>
    <w:tblPr>
      <w:tblStyleRowBandSize w:val="1"/>
      <w:tblStyleColBandSize w:val="1"/>
    </w:tblPr>
    <w:tcPr>
      <w:shd w:val="clear" w:color="auto" w:fill="E6E6E6"/>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236">
    <w:name w:val="Colorful List Accent 1"/>
    <w:basedOn w:val="12"/>
    <w:qFormat/>
    <w:uiPriority w:val="72"/>
    <w:rPr>
      <w:color w:val="000000"/>
    </w:rPr>
    <w:tblPr>
      <w:tblStyleRowBandSize w:val="1"/>
      <w:tblStyleColBandSize w:val="1"/>
    </w:tblPr>
    <w:tcPr>
      <w:shd w:val="clear" w:color="auto" w:fill="EDF2F8"/>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37">
    <w:name w:val="Colorful List Accent 2"/>
    <w:basedOn w:val="12"/>
    <w:qFormat/>
    <w:uiPriority w:val="72"/>
    <w:rPr>
      <w:color w:val="000000"/>
    </w:rPr>
    <w:tblPr>
      <w:tblStyleRowBandSize w:val="1"/>
      <w:tblStyleColBandSize w:val="1"/>
    </w:tblPr>
    <w:tcPr>
      <w:shd w:val="clear" w:color="auto" w:fill="F8EDED"/>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238">
    <w:name w:val="Colorful List Accent 3"/>
    <w:basedOn w:val="12"/>
    <w:qFormat/>
    <w:uiPriority w:val="72"/>
    <w:rPr>
      <w:color w:val="000000"/>
    </w:rPr>
    <w:tblPr>
      <w:tblStyleRowBandSize w:val="1"/>
      <w:tblStyleColBandSize w:val="1"/>
    </w:tblPr>
    <w:tcPr>
      <w:shd w:val="clear" w:color="auto" w:fill="F5F8EE"/>
    </w:tcPr>
    <w:tblStylePr w:type="firstRow">
      <w:rPr>
        <w:b/>
        <w:bCs/>
        <w:color w:val="FFFFFF"/>
      </w:rPr>
      <w:tblPr/>
      <w:tcPr>
        <w:tcBorders>
          <w:left w:val="single" w:color="FFFFFF" w:sz="12" w:space="0"/>
        </w:tcBorders>
        <w:shd w:val="clear" w:color="auto" w:fill="664E82"/>
      </w:tcPr>
    </w:tblStylePr>
    <w:tblStylePr w:type="lastRow">
      <w:rPr>
        <w:b/>
        <w:bCs/>
        <w:color w:val="664E8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239">
    <w:name w:val="Colorful List Accent 4"/>
    <w:basedOn w:val="12"/>
    <w:qFormat/>
    <w:uiPriority w:val="72"/>
    <w:rPr>
      <w:color w:val="000000"/>
    </w:rPr>
    <w:tblPr>
      <w:tblStyleRowBandSize w:val="1"/>
      <w:tblStyleColBandSize w:val="1"/>
    </w:tblPr>
    <w:tcPr>
      <w:shd w:val="clear" w:color="auto" w:fill="F2EFF6"/>
    </w:tcPr>
    <w:tblStylePr w:type="firstRow">
      <w:rPr>
        <w:b/>
        <w:bCs/>
        <w:color w:val="FFFFFF"/>
      </w:rPr>
      <w:tblPr/>
      <w:tcPr>
        <w:tcBorders>
          <w:left w:val="single" w:color="FFFFFF" w:sz="12" w:space="0"/>
        </w:tcBorders>
        <w:shd w:val="clear" w:color="auto" w:fill="7E9C40"/>
      </w:tcPr>
    </w:tblStylePr>
    <w:tblStylePr w:type="lastRow">
      <w:rPr>
        <w:b/>
        <w:bCs/>
        <w:color w:val="7E9C4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240">
    <w:name w:val="Colorful List Accent 5"/>
    <w:basedOn w:val="12"/>
    <w:qFormat/>
    <w:uiPriority w:val="72"/>
    <w:rPr>
      <w:color w:val="000000"/>
    </w:rPr>
    <w:tblPr>
      <w:tblStyleRowBandSize w:val="1"/>
      <w:tblStyleColBandSize w:val="1"/>
    </w:tblPr>
    <w:tcPr>
      <w:shd w:val="clear" w:color="auto" w:fill="EDF6F9"/>
    </w:tcPr>
    <w:tblStylePr w:type="firstRow">
      <w:rPr>
        <w:b/>
        <w:bCs/>
        <w:color w:val="FFFFFF"/>
      </w:rPr>
      <w:tblPr/>
      <w:tcPr>
        <w:tcBorders>
          <w:left w:val="single" w:color="FFFFFF" w:sz="12" w:space="0"/>
        </w:tcBorders>
        <w:shd w:val="clear" w:color="auto" w:fill="F2730A"/>
      </w:tcPr>
    </w:tblStylePr>
    <w:tblStylePr w:type="lastRow">
      <w:rPr>
        <w:b/>
        <w:bCs/>
        <w:color w:val="F2730A"/>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241">
    <w:name w:val="Colorful List Accent 6"/>
    <w:basedOn w:val="12"/>
    <w:qFormat/>
    <w:uiPriority w:val="72"/>
    <w:rPr>
      <w:color w:val="000000"/>
    </w:rPr>
    <w:tblPr>
      <w:tblStyleRowBandSize w:val="1"/>
      <w:tblStyleColBandSize w:val="1"/>
    </w:tblPr>
    <w:tcPr>
      <w:shd w:val="clear" w:color="auto" w:fill="FEF4EC"/>
    </w:tcPr>
    <w:tblStylePr w:type="firstRow">
      <w:rPr>
        <w:b/>
        <w:bCs/>
        <w:color w:val="FFFFFF"/>
      </w:rPr>
      <w:tblPr/>
      <w:tcPr>
        <w:tcBorders>
          <w:left w:val="single" w:color="FFFFFF" w:sz="12" w:space="0"/>
        </w:tcBorders>
        <w:shd w:val="clear" w:color="auto" w:fill="348DA5"/>
      </w:tcPr>
    </w:tblStylePr>
    <w:tblStylePr w:type="lastRow">
      <w:rPr>
        <w:b/>
        <w:bCs/>
        <w:color w:val="348DA5"/>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242">
    <w:name w:val="Colorful Grid"/>
    <w:basedOn w:val="12"/>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43">
    <w:name w:val="Colorful Grid Accent 1"/>
    <w:basedOn w:val="12"/>
    <w:qFormat/>
    <w:uiPriority w:val="73"/>
    <w:rPr>
      <w:color w:val="000000"/>
    </w:rPr>
    <w:tblPr>
      <w:tblBorders>
        <w:insideH w:val="single" w:color="FFFFFF" w:sz="4" w:space="0"/>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44">
    <w:name w:val="Colorful Grid Accent 2"/>
    <w:basedOn w:val="12"/>
    <w:qFormat/>
    <w:uiPriority w:val="73"/>
    <w:rPr>
      <w:color w:val="000000"/>
    </w:rPr>
    <w:tblPr>
      <w:tblBorders>
        <w:insideH w:val="single" w:color="FFFFFF" w:sz="4" w:space="0"/>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45">
    <w:name w:val="Colorful Grid Accent 3"/>
    <w:basedOn w:val="12"/>
    <w:qFormat/>
    <w:uiPriority w:val="73"/>
    <w:rPr>
      <w:color w:val="000000"/>
    </w:rPr>
    <w:tblPr>
      <w:tblBorders>
        <w:insideH w:val="single" w:color="FFFFFF" w:sz="4" w:space="0"/>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46">
    <w:name w:val="Colorful Grid Accent 4"/>
    <w:basedOn w:val="12"/>
    <w:qFormat/>
    <w:uiPriority w:val="73"/>
    <w:rPr>
      <w:color w:val="000000"/>
    </w:rPr>
    <w:tblPr>
      <w:tblBorders>
        <w:insideH w:val="single" w:color="FFFFFF" w:sz="4" w:space="0"/>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47">
    <w:name w:val="Colorful Grid Accent 5"/>
    <w:basedOn w:val="12"/>
    <w:qFormat/>
    <w:uiPriority w:val="73"/>
    <w:rPr>
      <w:color w:val="000000"/>
    </w:rPr>
    <w:tblPr>
      <w:tblBorders>
        <w:insideH w:val="single" w:color="FFFFFF" w:sz="4" w:space="0"/>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248">
    <w:name w:val="Colorful Grid Accent 6"/>
    <w:basedOn w:val="12"/>
    <w:qFormat/>
    <w:uiPriority w:val="73"/>
    <w:rPr>
      <w:color w:val="000000"/>
    </w:rPr>
    <w:tblPr>
      <w:tblBorders>
        <w:insideH w:val="single" w:color="FFFFFF" w:sz="4" w:space="0"/>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49">
    <w:name w:val="Heading 1 Char"/>
    <w:link w:val="2"/>
    <w:qFormat/>
    <w:uiPriority w:val="0"/>
    <w:rPr>
      <w:rFonts w:eastAsia="SimSun" w:cs="Times New Roman" w:asciiTheme="minorAscii" w:hAnsiTheme="minorAscii"/>
      <w:b/>
      <w:bCs/>
      <w:kern w:val="3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2022-10-28T15:09:00Z</dcterms:created>
  <dc:creator>thanh</dc:creator>
  <cp:lastModifiedBy>Thanh Nguyen Van</cp:lastModifiedBy>
  <dcterms:modified xsi:type="dcterms:W3CDTF">2024-12-15T10:33:26Z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10FCFB8841DD420582DBF1CBE9D8A87A</vt:lpwstr>
  </property>
</Properties>
</file>